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F01B3" w14:textId="77777777" w:rsidR="00FD59BC" w:rsidRDefault="000D0995" w:rsidP="000D0995">
      <w:pPr>
        <w:widowControl w:val="0"/>
        <w:autoSpaceDE w:val="0"/>
        <w:autoSpaceDN w:val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1AA75090" w14:textId="54518884" w:rsidR="000D0995" w:rsidRDefault="000D0995" w:rsidP="000D0995">
      <w:pPr>
        <w:widowControl w:val="0"/>
        <w:autoSpaceDE w:val="0"/>
        <w:autoSpaceDN w:val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г. Владикавказ</w:t>
      </w:r>
    </w:p>
    <w:p w14:paraId="1FCA673A" w14:textId="77777777" w:rsidR="000D0995" w:rsidRDefault="000D0995" w:rsidP="000D0995">
      <w:pPr>
        <w:jc w:val="center"/>
        <w:rPr>
          <w:rFonts w:eastAsia="Calibri"/>
          <w:b/>
          <w:noProof/>
          <w:sz w:val="24"/>
          <w:szCs w:val="24"/>
        </w:rPr>
      </w:pPr>
    </w:p>
    <w:p w14:paraId="32E6D76A" w14:textId="77777777" w:rsidR="000D0995" w:rsidRDefault="000D0995" w:rsidP="000D0995">
      <w:pPr>
        <w:jc w:val="center"/>
        <w:rPr>
          <w:rFonts w:eastAsia="Calibri"/>
          <w:b/>
          <w:noProof/>
          <w:sz w:val="28"/>
          <w:szCs w:val="28"/>
        </w:rPr>
      </w:pPr>
    </w:p>
    <w:p w14:paraId="53C236DF" w14:textId="4588490D" w:rsidR="004532D9" w:rsidRDefault="00DA409D" w:rsidP="0030053D">
      <w:pPr>
        <w:widowControl w:val="0"/>
        <w:autoSpaceDE w:val="0"/>
        <w:autoSpaceDN w:val="0"/>
        <w:jc w:val="center"/>
        <w:rPr>
          <w:rFonts w:eastAsia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27F81CD" wp14:editId="70A35888">
            <wp:extent cx="5940425" cy="17037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75B01" w14:textId="77777777" w:rsidR="00DA409D" w:rsidRDefault="00DA409D" w:rsidP="0030053D">
      <w:pPr>
        <w:widowControl w:val="0"/>
        <w:autoSpaceDE w:val="0"/>
        <w:autoSpaceDN w:val="0"/>
        <w:jc w:val="center"/>
        <w:rPr>
          <w:rFonts w:eastAsia="Times New Roman"/>
          <w:color w:val="000000"/>
          <w:sz w:val="24"/>
          <w:szCs w:val="24"/>
        </w:rPr>
      </w:pPr>
    </w:p>
    <w:p w14:paraId="53C1A9A3" w14:textId="77777777" w:rsidR="009E6952" w:rsidRDefault="009E6952" w:rsidP="002F0CEF">
      <w:pPr>
        <w:shd w:val="clear" w:color="auto" w:fill="FFFFFF"/>
        <w:ind w:left="2832" w:firstLine="708"/>
        <w:jc w:val="center"/>
        <w:rPr>
          <w:rFonts w:eastAsia="Times New Roman"/>
          <w:color w:val="000000"/>
          <w:sz w:val="24"/>
          <w:szCs w:val="24"/>
        </w:rPr>
      </w:pPr>
    </w:p>
    <w:p w14:paraId="5CBFFD86" w14:textId="77777777" w:rsidR="004532D9" w:rsidRPr="00C8277A" w:rsidRDefault="004532D9" w:rsidP="002F0CEF">
      <w:pPr>
        <w:shd w:val="clear" w:color="auto" w:fill="FFFFFF"/>
        <w:ind w:left="2832" w:firstLine="708"/>
        <w:jc w:val="center"/>
        <w:rPr>
          <w:rFonts w:eastAsia="Times New Roman"/>
          <w:color w:val="000000"/>
          <w:sz w:val="24"/>
          <w:szCs w:val="24"/>
        </w:rPr>
      </w:pPr>
    </w:p>
    <w:p w14:paraId="1B9AD3F1" w14:textId="77777777" w:rsidR="00AA21F3" w:rsidRDefault="00AA21F3" w:rsidP="00AA21F3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</w:rPr>
      </w:pPr>
    </w:p>
    <w:p w14:paraId="23852670" w14:textId="77777777" w:rsidR="00AA21F3" w:rsidRDefault="00AA21F3" w:rsidP="00AA21F3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</w:rPr>
      </w:pPr>
    </w:p>
    <w:p w14:paraId="4C6DE8D4" w14:textId="1DC1812C" w:rsidR="004532D9" w:rsidRDefault="004532D9" w:rsidP="00AA21F3">
      <w:pPr>
        <w:shd w:val="clear" w:color="auto" w:fill="FFFFFF"/>
        <w:jc w:val="center"/>
        <w:rPr>
          <w:rFonts w:eastAsia="Times New Roman"/>
          <w:b/>
          <w:bCs/>
          <w:color w:val="000000"/>
          <w:sz w:val="36"/>
          <w:szCs w:val="36"/>
        </w:rPr>
      </w:pPr>
      <w:r w:rsidRPr="006A5CEC">
        <w:rPr>
          <w:rFonts w:eastAsia="Times New Roman"/>
          <w:b/>
          <w:bCs/>
          <w:color w:val="000000"/>
          <w:sz w:val="36"/>
          <w:szCs w:val="36"/>
        </w:rPr>
        <w:t>РАБОЧАЯ ПРОГРАММА</w:t>
      </w:r>
    </w:p>
    <w:p w14:paraId="2F89DD1E" w14:textId="77777777" w:rsidR="004532D9" w:rsidRPr="00C8277A" w:rsidRDefault="004532D9" w:rsidP="002F0CEF">
      <w:pPr>
        <w:shd w:val="clear" w:color="auto" w:fill="FFFFFF"/>
        <w:jc w:val="center"/>
        <w:rPr>
          <w:rFonts w:eastAsia="Times New Roman"/>
          <w:color w:val="000000"/>
          <w:sz w:val="36"/>
          <w:szCs w:val="36"/>
        </w:rPr>
      </w:pPr>
    </w:p>
    <w:p w14:paraId="56F4820B" w14:textId="772754B6" w:rsidR="004532D9" w:rsidRPr="00AA21F3" w:rsidRDefault="004532D9" w:rsidP="00AA21F3">
      <w:pPr>
        <w:shd w:val="clear" w:color="auto" w:fill="FFFFFF"/>
        <w:rPr>
          <w:rFonts w:eastAsia="Times New Roman"/>
          <w:b/>
          <w:color w:val="000000"/>
          <w:sz w:val="36"/>
          <w:szCs w:val="36"/>
        </w:rPr>
      </w:pPr>
      <w:r w:rsidRPr="00AA21F3">
        <w:rPr>
          <w:rFonts w:eastAsia="Times New Roman"/>
          <w:b/>
          <w:color w:val="000000"/>
          <w:sz w:val="36"/>
          <w:szCs w:val="36"/>
        </w:rPr>
        <w:t xml:space="preserve">Наименование учебного курса: </w:t>
      </w:r>
      <w:r w:rsidR="0006371A" w:rsidRPr="00AA21F3">
        <w:rPr>
          <w:rFonts w:eastAsia="Times New Roman"/>
          <w:b/>
          <w:color w:val="000000"/>
          <w:sz w:val="36"/>
          <w:szCs w:val="36"/>
        </w:rPr>
        <w:t>«Труд (технология)»</w:t>
      </w:r>
    </w:p>
    <w:p w14:paraId="7D2DB809" w14:textId="645564DF" w:rsidR="004532D9" w:rsidRPr="00AA21F3" w:rsidRDefault="004532D9" w:rsidP="00AA21F3">
      <w:pPr>
        <w:shd w:val="clear" w:color="auto" w:fill="FFFFFF"/>
        <w:rPr>
          <w:rFonts w:eastAsia="Times New Roman"/>
          <w:b/>
          <w:color w:val="000000"/>
          <w:sz w:val="36"/>
          <w:szCs w:val="36"/>
        </w:rPr>
      </w:pPr>
      <w:r w:rsidRPr="00AA21F3">
        <w:rPr>
          <w:rFonts w:eastAsia="Times New Roman"/>
          <w:b/>
          <w:color w:val="000000"/>
          <w:sz w:val="36"/>
          <w:szCs w:val="36"/>
        </w:rPr>
        <w:t>Класс:</w:t>
      </w:r>
      <w:r w:rsidR="00852E8A">
        <w:rPr>
          <w:rFonts w:eastAsia="Times New Roman"/>
          <w:b/>
          <w:color w:val="000000"/>
          <w:sz w:val="36"/>
          <w:szCs w:val="36"/>
        </w:rPr>
        <w:t xml:space="preserve"> 6 - 8 </w:t>
      </w:r>
      <w:r w:rsidRPr="00AA21F3">
        <w:rPr>
          <w:rFonts w:eastAsia="Times New Roman"/>
          <w:b/>
          <w:color w:val="000000"/>
          <w:sz w:val="36"/>
          <w:szCs w:val="36"/>
        </w:rPr>
        <w:t>класс</w:t>
      </w:r>
      <w:r w:rsidR="00852E8A">
        <w:rPr>
          <w:rFonts w:eastAsia="Times New Roman"/>
          <w:b/>
          <w:color w:val="000000"/>
          <w:sz w:val="36"/>
          <w:szCs w:val="36"/>
        </w:rPr>
        <w:t>ы</w:t>
      </w:r>
    </w:p>
    <w:p w14:paraId="23BFBB65" w14:textId="6FD6A121" w:rsidR="00AA21F3" w:rsidRPr="00AA21F3" w:rsidRDefault="00AA21F3" w:rsidP="00AA21F3">
      <w:pPr>
        <w:shd w:val="clear" w:color="auto" w:fill="FFFFFF"/>
        <w:rPr>
          <w:rFonts w:eastAsia="Times New Roman"/>
          <w:b/>
          <w:color w:val="000000"/>
          <w:sz w:val="36"/>
          <w:szCs w:val="36"/>
        </w:rPr>
      </w:pPr>
      <w:r w:rsidRPr="00AA21F3">
        <w:rPr>
          <w:rFonts w:eastAsia="Times New Roman"/>
          <w:b/>
          <w:color w:val="000000"/>
          <w:sz w:val="36"/>
          <w:szCs w:val="36"/>
        </w:rPr>
        <w:t>Уровень общего образования: ООО</w:t>
      </w:r>
    </w:p>
    <w:p w14:paraId="5DFA1B84" w14:textId="2C7A211F" w:rsidR="00557808" w:rsidRPr="00AA21F3" w:rsidRDefault="00AA21F3" w:rsidP="00AA21F3">
      <w:pPr>
        <w:shd w:val="clear" w:color="auto" w:fill="FFFFFF"/>
        <w:rPr>
          <w:rFonts w:eastAsia="Times New Roman"/>
          <w:b/>
          <w:color w:val="000000"/>
          <w:sz w:val="36"/>
          <w:szCs w:val="36"/>
        </w:rPr>
      </w:pPr>
      <w:r w:rsidRPr="00AA21F3">
        <w:rPr>
          <w:rFonts w:eastAsia="Times New Roman"/>
          <w:b/>
          <w:color w:val="000000"/>
          <w:sz w:val="36"/>
          <w:szCs w:val="36"/>
        </w:rPr>
        <w:t xml:space="preserve">Вариант: </w:t>
      </w:r>
      <w:r w:rsidR="00852E8A">
        <w:rPr>
          <w:rFonts w:eastAsia="Times New Roman"/>
          <w:b/>
          <w:color w:val="000000"/>
          <w:sz w:val="36"/>
          <w:szCs w:val="36"/>
        </w:rPr>
        <w:t>1.2, 2.2</w:t>
      </w:r>
    </w:p>
    <w:p w14:paraId="37A082C6" w14:textId="7CD288F6" w:rsidR="004532D9" w:rsidRPr="00AA21F3" w:rsidRDefault="004532D9" w:rsidP="00AA21F3">
      <w:pPr>
        <w:shd w:val="clear" w:color="auto" w:fill="FFFFFF"/>
        <w:rPr>
          <w:rFonts w:eastAsia="Times New Roman"/>
          <w:b/>
          <w:bCs/>
          <w:color w:val="000000"/>
          <w:sz w:val="36"/>
          <w:szCs w:val="36"/>
        </w:rPr>
      </w:pPr>
      <w:r w:rsidRPr="00AA21F3">
        <w:rPr>
          <w:rFonts w:eastAsia="Times New Roman"/>
          <w:b/>
          <w:bCs/>
          <w:color w:val="000000"/>
          <w:sz w:val="36"/>
          <w:szCs w:val="36"/>
        </w:rPr>
        <w:t xml:space="preserve">Срок реализации программы: </w:t>
      </w:r>
      <w:r w:rsidR="002F0CEF" w:rsidRPr="00AA21F3">
        <w:rPr>
          <w:rFonts w:eastAsia="Times New Roman"/>
          <w:b/>
          <w:bCs/>
          <w:color w:val="000000"/>
          <w:sz w:val="36"/>
          <w:szCs w:val="36"/>
        </w:rPr>
        <w:t>202</w:t>
      </w:r>
      <w:r w:rsidR="00AA21F3" w:rsidRPr="00AA21F3">
        <w:rPr>
          <w:rFonts w:eastAsia="Times New Roman"/>
          <w:b/>
          <w:bCs/>
          <w:color w:val="000000"/>
          <w:sz w:val="36"/>
          <w:szCs w:val="36"/>
        </w:rPr>
        <w:t>5</w:t>
      </w:r>
      <w:r w:rsidR="002F0CEF" w:rsidRPr="00AA21F3">
        <w:rPr>
          <w:rFonts w:eastAsia="Times New Roman"/>
          <w:b/>
          <w:bCs/>
          <w:color w:val="000000"/>
          <w:sz w:val="36"/>
          <w:szCs w:val="36"/>
        </w:rPr>
        <w:t>-202</w:t>
      </w:r>
      <w:r w:rsidR="00AA21F3" w:rsidRPr="00AA21F3">
        <w:rPr>
          <w:rFonts w:eastAsia="Times New Roman"/>
          <w:b/>
          <w:bCs/>
          <w:color w:val="000000"/>
          <w:sz w:val="36"/>
          <w:szCs w:val="36"/>
        </w:rPr>
        <w:t>6</w:t>
      </w:r>
      <w:r w:rsidRPr="00AA21F3">
        <w:rPr>
          <w:rFonts w:eastAsia="Times New Roman"/>
          <w:b/>
          <w:bCs/>
          <w:color w:val="000000"/>
          <w:sz w:val="36"/>
          <w:szCs w:val="36"/>
        </w:rPr>
        <w:t xml:space="preserve"> учебный год</w:t>
      </w:r>
    </w:p>
    <w:p w14:paraId="21DE2ED7" w14:textId="77777777" w:rsidR="00AA21F3" w:rsidRDefault="00AA21F3" w:rsidP="00AA21F3">
      <w:pPr>
        <w:tabs>
          <w:tab w:val="left" w:pos="5676"/>
        </w:tabs>
        <w:rPr>
          <w:rFonts w:eastAsia="Times New Roman"/>
          <w:color w:val="000000"/>
          <w:sz w:val="32"/>
          <w:szCs w:val="32"/>
        </w:rPr>
      </w:pPr>
      <w:r>
        <w:rPr>
          <w:rFonts w:eastAsia="Times New Roman"/>
          <w:color w:val="000000"/>
          <w:sz w:val="32"/>
          <w:szCs w:val="32"/>
        </w:rPr>
        <w:t xml:space="preserve">             </w:t>
      </w:r>
    </w:p>
    <w:p w14:paraId="3CCBB363" w14:textId="77777777" w:rsidR="00DE3D12" w:rsidRDefault="00DE3D12" w:rsidP="009E6952">
      <w:pPr>
        <w:shd w:val="clear" w:color="auto" w:fill="FFFFFF"/>
        <w:spacing w:after="171"/>
        <w:rPr>
          <w:rFonts w:eastAsia="Times New Roman"/>
          <w:b/>
          <w:bCs/>
          <w:color w:val="000000"/>
          <w:sz w:val="28"/>
          <w:szCs w:val="28"/>
        </w:rPr>
      </w:pPr>
    </w:p>
    <w:p w14:paraId="6DADA92A" w14:textId="77777777" w:rsidR="00DE3D12" w:rsidRPr="00C93C13" w:rsidRDefault="00DE3D12" w:rsidP="002F0CEF">
      <w:pPr>
        <w:shd w:val="clear" w:color="auto" w:fill="FFFFFF"/>
        <w:spacing w:after="171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69B97EE" w14:textId="77777777" w:rsidR="00AA21F3" w:rsidRDefault="00AA21F3" w:rsidP="002F0CEF">
      <w:pPr>
        <w:shd w:val="clear" w:color="auto" w:fill="FFFFFF"/>
        <w:jc w:val="center"/>
        <w:rPr>
          <w:rFonts w:eastAsia="Times New Roman"/>
          <w:bCs/>
          <w:color w:val="000000"/>
          <w:sz w:val="32"/>
          <w:szCs w:val="32"/>
          <w:u w:val="single"/>
        </w:rPr>
      </w:pPr>
    </w:p>
    <w:p w14:paraId="25BE6C9D" w14:textId="77777777" w:rsidR="00AA21F3" w:rsidRDefault="00AA21F3" w:rsidP="002F0CEF">
      <w:pPr>
        <w:shd w:val="clear" w:color="auto" w:fill="FFFFFF"/>
        <w:jc w:val="center"/>
        <w:rPr>
          <w:rFonts w:eastAsia="Times New Roman"/>
          <w:bCs/>
          <w:color w:val="000000"/>
          <w:sz w:val="32"/>
          <w:szCs w:val="32"/>
          <w:u w:val="single"/>
        </w:rPr>
      </w:pPr>
    </w:p>
    <w:p w14:paraId="2CEBB8B9" w14:textId="7ED751ED" w:rsidR="004532D9" w:rsidRDefault="004532D9" w:rsidP="002F0CEF">
      <w:pPr>
        <w:pStyle w:val="a6"/>
        <w:shd w:val="clear" w:color="auto" w:fill="FFFFFF"/>
        <w:spacing w:before="0" w:beforeAutospacing="0" w:after="171"/>
        <w:jc w:val="center"/>
        <w:rPr>
          <w:color w:val="000000"/>
        </w:rPr>
      </w:pPr>
    </w:p>
    <w:p w14:paraId="256EEBC2" w14:textId="2B57324B" w:rsidR="00AA21F3" w:rsidRDefault="00AA21F3" w:rsidP="002F0CEF">
      <w:pPr>
        <w:pStyle w:val="a6"/>
        <w:shd w:val="clear" w:color="auto" w:fill="FFFFFF"/>
        <w:spacing w:before="0" w:beforeAutospacing="0" w:after="171"/>
        <w:jc w:val="center"/>
        <w:rPr>
          <w:color w:val="000000"/>
        </w:rPr>
      </w:pPr>
    </w:p>
    <w:p w14:paraId="4B311F4B" w14:textId="77777777" w:rsidR="00AA21F3" w:rsidRPr="00C8277A" w:rsidRDefault="00AA21F3" w:rsidP="002F0CEF">
      <w:pPr>
        <w:pStyle w:val="a6"/>
        <w:shd w:val="clear" w:color="auto" w:fill="FFFFFF"/>
        <w:spacing w:before="0" w:beforeAutospacing="0" w:after="171"/>
        <w:jc w:val="center"/>
        <w:rPr>
          <w:color w:val="000000"/>
        </w:rPr>
      </w:pPr>
    </w:p>
    <w:p w14:paraId="368A54FE" w14:textId="77777777" w:rsidR="00AA21F3" w:rsidRDefault="00AA21F3" w:rsidP="00AA21F3">
      <w:pPr>
        <w:shd w:val="clear" w:color="auto" w:fill="FFFFFF"/>
        <w:spacing w:line="360" w:lineRule="auto"/>
        <w:rPr>
          <w:rFonts w:eastAsia="Times New Roman"/>
          <w:bCs/>
          <w:noProof/>
          <w:color w:val="000000"/>
          <w:sz w:val="32"/>
          <w:szCs w:val="32"/>
        </w:rPr>
      </w:pPr>
    </w:p>
    <w:p w14:paraId="5DD4572C" w14:textId="77777777" w:rsidR="00AA21F3" w:rsidRDefault="00AA21F3" w:rsidP="00AA21F3">
      <w:pPr>
        <w:widowControl w:val="0"/>
        <w:autoSpaceDE w:val="0"/>
        <w:autoSpaceDN w:val="0"/>
        <w:spacing w:line="360" w:lineRule="auto"/>
        <w:rPr>
          <w:rFonts w:eastAsia="Times New Roman"/>
          <w:sz w:val="28"/>
          <w:szCs w:val="28"/>
        </w:rPr>
      </w:pPr>
    </w:p>
    <w:p w14:paraId="3059E545" w14:textId="77777777" w:rsidR="00AA21F3" w:rsidRDefault="00AA21F3" w:rsidP="00AA21F3">
      <w:pPr>
        <w:widowControl w:val="0"/>
        <w:autoSpaceDE w:val="0"/>
        <w:autoSpaceDN w:val="0"/>
        <w:spacing w:line="360" w:lineRule="auto"/>
        <w:rPr>
          <w:rFonts w:eastAsia="Times New Roman"/>
          <w:sz w:val="28"/>
          <w:szCs w:val="28"/>
        </w:rPr>
      </w:pPr>
    </w:p>
    <w:p w14:paraId="62AED905" w14:textId="36212374" w:rsidR="00AA21F3" w:rsidRDefault="00AA21F3" w:rsidP="00AA21F3">
      <w:pPr>
        <w:widowControl w:val="0"/>
        <w:autoSpaceDE w:val="0"/>
        <w:autoSpaceDN w:val="0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Рабочую программу составила: Кулова Ф.И.                              </w:t>
      </w:r>
    </w:p>
    <w:p w14:paraId="26AD6596" w14:textId="07ABBE44" w:rsidR="00AA21F3" w:rsidRPr="00AA21F3" w:rsidRDefault="00AA21F3" w:rsidP="00AA21F3">
      <w:pPr>
        <w:widowControl w:val="0"/>
        <w:autoSpaceDE w:val="0"/>
        <w:autoSpaceDN w:val="0"/>
        <w:spacing w:line="360" w:lineRule="auto"/>
        <w:rPr>
          <w:rFonts w:eastAsia="Times New Roman"/>
          <w:sz w:val="28"/>
          <w:szCs w:val="28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</w:rPr>
        <w:t>Квалификационная категория: высшая.</w:t>
      </w:r>
    </w:p>
    <w:p w14:paraId="1E901C4A" w14:textId="77777777" w:rsidR="00D2663B" w:rsidRDefault="00D2663B" w:rsidP="00AA21F3">
      <w:pPr>
        <w:rPr>
          <w:b/>
          <w:sz w:val="20"/>
          <w:szCs w:val="20"/>
        </w:rPr>
      </w:pPr>
    </w:p>
    <w:p w14:paraId="5A1B1A12" w14:textId="77777777" w:rsidR="00AA21F3" w:rsidRDefault="00AA21F3" w:rsidP="00045EF2">
      <w:pPr>
        <w:jc w:val="both"/>
        <w:rPr>
          <w:rFonts w:eastAsia="Times New Roman"/>
          <w:b/>
          <w:bCs/>
          <w:sz w:val="28"/>
          <w:szCs w:val="28"/>
        </w:rPr>
      </w:pPr>
    </w:p>
    <w:p w14:paraId="7AB7C345" w14:textId="1798C06F" w:rsidR="008F72F8" w:rsidRPr="007C014A" w:rsidRDefault="00F92B9C" w:rsidP="00045EF2">
      <w:pPr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14:paraId="475C3322" w14:textId="45840AF2" w:rsidR="007C014A" w:rsidRPr="007C014A" w:rsidRDefault="00F92B9C" w:rsidP="002157B7">
      <w:pPr>
        <w:spacing w:line="276" w:lineRule="auto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 </w:t>
      </w:r>
      <w:r w:rsidR="009C28DB">
        <w:rPr>
          <w:rFonts w:eastAsia="Times New Roman"/>
          <w:sz w:val="28"/>
          <w:szCs w:val="28"/>
        </w:rPr>
        <w:t xml:space="preserve">  </w:t>
      </w:r>
      <w:r w:rsidRPr="007C014A">
        <w:rPr>
          <w:rFonts w:eastAsia="Times New Roman"/>
          <w:sz w:val="28"/>
          <w:szCs w:val="28"/>
        </w:rPr>
        <w:t xml:space="preserve"> </w:t>
      </w:r>
      <w:r w:rsidR="00E124AC" w:rsidRPr="007C014A">
        <w:rPr>
          <w:rFonts w:eastAsia="Times New Roman"/>
          <w:sz w:val="28"/>
          <w:szCs w:val="28"/>
        </w:rPr>
        <w:t>Р</w:t>
      </w:r>
      <w:r w:rsidR="004608FF" w:rsidRPr="007C014A">
        <w:rPr>
          <w:rFonts w:eastAsia="Times New Roman"/>
          <w:sz w:val="28"/>
          <w:szCs w:val="28"/>
        </w:rPr>
        <w:t>абочая</w:t>
      </w:r>
      <w:r w:rsidRPr="007C014A">
        <w:rPr>
          <w:rFonts w:eastAsia="Times New Roman"/>
          <w:sz w:val="28"/>
          <w:szCs w:val="28"/>
        </w:rPr>
        <w:t xml:space="preserve"> программа </w:t>
      </w:r>
      <w:r w:rsidR="00E124AC" w:rsidRPr="007C014A">
        <w:rPr>
          <w:rFonts w:eastAsia="Times New Roman"/>
          <w:sz w:val="28"/>
          <w:szCs w:val="28"/>
        </w:rPr>
        <w:t xml:space="preserve">по </w:t>
      </w:r>
      <w:r w:rsidR="009C28DB">
        <w:rPr>
          <w:rFonts w:eastAsia="Times New Roman"/>
          <w:sz w:val="28"/>
          <w:szCs w:val="28"/>
        </w:rPr>
        <w:t xml:space="preserve">учебному предмету </w:t>
      </w:r>
      <w:r w:rsidR="0006371A">
        <w:rPr>
          <w:rFonts w:eastAsia="Times New Roman"/>
          <w:sz w:val="28"/>
          <w:szCs w:val="28"/>
        </w:rPr>
        <w:t>«Труд</w:t>
      </w:r>
      <w:r w:rsidR="009C28DB">
        <w:rPr>
          <w:rFonts w:eastAsia="Times New Roman"/>
          <w:sz w:val="28"/>
          <w:szCs w:val="28"/>
        </w:rPr>
        <w:t xml:space="preserve"> (</w:t>
      </w:r>
      <w:r w:rsidR="00E124AC" w:rsidRPr="007C014A">
        <w:rPr>
          <w:rFonts w:eastAsia="Times New Roman"/>
          <w:sz w:val="28"/>
          <w:szCs w:val="28"/>
        </w:rPr>
        <w:t>технологи</w:t>
      </w:r>
      <w:r w:rsidR="009C28DB">
        <w:rPr>
          <w:rFonts w:eastAsia="Times New Roman"/>
          <w:sz w:val="28"/>
          <w:szCs w:val="28"/>
        </w:rPr>
        <w:t>я)»</w:t>
      </w:r>
      <w:r w:rsidR="00E124AC" w:rsidRPr="007C014A">
        <w:rPr>
          <w:rFonts w:eastAsia="Times New Roman"/>
          <w:sz w:val="28"/>
          <w:szCs w:val="28"/>
        </w:rPr>
        <w:t xml:space="preserve"> – это </w:t>
      </w:r>
      <w:r w:rsidRPr="007C014A">
        <w:rPr>
          <w:rFonts w:eastAsia="Times New Roman"/>
          <w:sz w:val="28"/>
          <w:szCs w:val="28"/>
        </w:rPr>
        <w:t>программа, адаптированная для обучения глухих детей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  <w:r w:rsidR="007C014A" w:rsidRPr="007C014A">
        <w:rPr>
          <w:sz w:val="28"/>
          <w:szCs w:val="28"/>
        </w:rPr>
        <w:t xml:space="preserve"> </w:t>
      </w:r>
    </w:p>
    <w:p w14:paraId="494CFB73" w14:textId="39981D33" w:rsidR="008521CE" w:rsidRPr="008521CE" w:rsidRDefault="008521CE" w:rsidP="006A1FF0">
      <w:pPr>
        <w:pStyle w:val="ab"/>
        <w:spacing w:before="139"/>
        <w:ind w:left="706"/>
        <w:rPr>
          <w:sz w:val="28"/>
          <w:szCs w:val="28"/>
        </w:rPr>
      </w:pPr>
      <w:r w:rsidRPr="008521CE">
        <w:rPr>
          <w:sz w:val="28"/>
          <w:szCs w:val="28"/>
        </w:rPr>
        <w:t>Нормативно</w:t>
      </w:r>
      <w:r w:rsidRPr="008521CE">
        <w:rPr>
          <w:spacing w:val="72"/>
          <w:sz w:val="28"/>
          <w:szCs w:val="28"/>
        </w:rPr>
        <w:t xml:space="preserve"> </w:t>
      </w:r>
      <w:r w:rsidRPr="008521CE">
        <w:rPr>
          <w:sz w:val="28"/>
          <w:szCs w:val="28"/>
        </w:rPr>
        <w:t>правовой</w:t>
      </w:r>
      <w:r w:rsidRPr="008521CE">
        <w:rPr>
          <w:spacing w:val="72"/>
          <w:sz w:val="28"/>
          <w:szCs w:val="28"/>
        </w:rPr>
        <w:t xml:space="preserve"> </w:t>
      </w:r>
      <w:r w:rsidRPr="008521CE">
        <w:rPr>
          <w:sz w:val="28"/>
          <w:szCs w:val="28"/>
        </w:rPr>
        <w:t>и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документальной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основой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рабочей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программы</w:t>
      </w:r>
      <w:r w:rsidRPr="008521CE">
        <w:rPr>
          <w:spacing w:val="74"/>
          <w:sz w:val="28"/>
          <w:szCs w:val="28"/>
        </w:rPr>
        <w:t xml:space="preserve"> </w:t>
      </w:r>
      <w:r w:rsidRPr="008521CE">
        <w:rPr>
          <w:spacing w:val="-2"/>
          <w:sz w:val="28"/>
          <w:szCs w:val="28"/>
        </w:rPr>
        <w:t>являются</w:t>
      </w:r>
      <w:r w:rsidR="006A1FF0">
        <w:rPr>
          <w:sz w:val="28"/>
          <w:szCs w:val="28"/>
        </w:rPr>
        <w:t xml:space="preserve"> </w:t>
      </w:r>
      <w:r w:rsidRPr="008521CE">
        <w:rPr>
          <w:sz w:val="28"/>
          <w:szCs w:val="28"/>
        </w:rPr>
        <w:t>следующие</w:t>
      </w:r>
      <w:r w:rsidRPr="008521CE">
        <w:rPr>
          <w:spacing w:val="50"/>
          <w:sz w:val="28"/>
          <w:szCs w:val="28"/>
        </w:rPr>
        <w:t xml:space="preserve"> </w:t>
      </w:r>
      <w:r w:rsidRPr="008521CE">
        <w:rPr>
          <w:spacing w:val="-2"/>
          <w:sz w:val="28"/>
          <w:szCs w:val="28"/>
        </w:rPr>
        <w:t>документы:</w:t>
      </w:r>
    </w:p>
    <w:p w14:paraId="2957564D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1"/>
        </w:tabs>
        <w:autoSpaceDE w:val="0"/>
        <w:autoSpaceDN w:val="0"/>
        <w:spacing w:before="132"/>
        <w:ind w:left="1211"/>
        <w:rPr>
          <w:sz w:val="28"/>
          <w:szCs w:val="28"/>
        </w:rPr>
      </w:pPr>
      <w:r w:rsidRPr="008521CE">
        <w:rPr>
          <w:sz w:val="28"/>
          <w:szCs w:val="28"/>
        </w:rPr>
        <w:t>Федеральный</w:t>
      </w:r>
      <w:r w:rsidRPr="008521CE">
        <w:rPr>
          <w:spacing w:val="76"/>
          <w:sz w:val="28"/>
          <w:szCs w:val="28"/>
        </w:rPr>
        <w:t xml:space="preserve"> </w:t>
      </w:r>
      <w:r w:rsidRPr="008521CE">
        <w:rPr>
          <w:sz w:val="28"/>
          <w:szCs w:val="28"/>
        </w:rPr>
        <w:t>закон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Российской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Федерации</w:t>
      </w:r>
      <w:r w:rsidRPr="008521CE">
        <w:rPr>
          <w:spacing w:val="76"/>
          <w:sz w:val="28"/>
          <w:szCs w:val="28"/>
        </w:rPr>
        <w:t xml:space="preserve"> </w:t>
      </w:r>
      <w:r w:rsidRPr="008521CE">
        <w:rPr>
          <w:sz w:val="28"/>
          <w:szCs w:val="28"/>
        </w:rPr>
        <w:t>«Об</w:t>
      </w:r>
      <w:r w:rsidRPr="008521CE">
        <w:rPr>
          <w:spacing w:val="73"/>
          <w:sz w:val="28"/>
          <w:szCs w:val="28"/>
        </w:rPr>
        <w:t xml:space="preserve"> </w:t>
      </w:r>
      <w:r w:rsidRPr="008521CE">
        <w:rPr>
          <w:sz w:val="28"/>
          <w:szCs w:val="28"/>
        </w:rPr>
        <w:t>образовании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z w:val="28"/>
          <w:szCs w:val="28"/>
        </w:rPr>
        <w:t>в</w:t>
      </w:r>
      <w:r w:rsidRPr="008521CE">
        <w:rPr>
          <w:spacing w:val="77"/>
          <w:sz w:val="28"/>
          <w:szCs w:val="28"/>
        </w:rPr>
        <w:t xml:space="preserve"> </w:t>
      </w:r>
      <w:r w:rsidRPr="008521CE">
        <w:rPr>
          <w:spacing w:val="-2"/>
          <w:sz w:val="28"/>
          <w:szCs w:val="28"/>
        </w:rPr>
        <w:t>Российской</w:t>
      </w:r>
    </w:p>
    <w:p w14:paraId="1696948D" w14:textId="77777777" w:rsidR="008521CE" w:rsidRPr="008521CE" w:rsidRDefault="008521CE" w:rsidP="006A1FF0">
      <w:pPr>
        <w:pStyle w:val="ab"/>
        <w:spacing w:before="76"/>
        <w:rPr>
          <w:sz w:val="28"/>
          <w:szCs w:val="28"/>
        </w:rPr>
      </w:pPr>
      <w:r w:rsidRPr="008521CE">
        <w:rPr>
          <w:sz w:val="28"/>
          <w:szCs w:val="28"/>
        </w:rPr>
        <w:t>Федерации»</w:t>
      </w:r>
      <w:r w:rsidRPr="008521CE">
        <w:rPr>
          <w:spacing w:val="-2"/>
          <w:sz w:val="28"/>
          <w:szCs w:val="28"/>
        </w:rPr>
        <w:t xml:space="preserve"> </w:t>
      </w:r>
      <w:r w:rsidRPr="008521CE">
        <w:rPr>
          <w:sz w:val="28"/>
          <w:szCs w:val="28"/>
        </w:rPr>
        <w:t>от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29.12.2012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№</w:t>
      </w:r>
      <w:r w:rsidRPr="008521CE">
        <w:rPr>
          <w:spacing w:val="-2"/>
          <w:sz w:val="28"/>
          <w:szCs w:val="28"/>
        </w:rPr>
        <w:t xml:space="preserve"> </w:t>
      </w:r>
      <w:r w:rsidRPr="008521CE">
        <w:rPr>
          <w:sz w:val="28"/>
          <w:szCs w:val="28"/>
        </w:rPr>
        <w:t>273-ФЗ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(ред.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от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pacing w:val="-2"/>
          <w:sz w:val="28"/>
          <w:szCs w:val="28"/>
        </w:rPr>
        <w:t>03.07.2016г.);</w:t>
      </w:r>
    </w:p>
    <w:p w14:paraId="29CDB120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137"/>
        <w:ind w:right="582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новый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Федеральный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государственный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образовательный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стандарт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основного общего образования (утвержден приказом Министерства просвещения Российской</w:t>
      </w:r>
    </w:p>
    <w:p w14:paraId="5310F28A" w14:textId="77777777" w:rsidR="008521CE" w:rsidRPr="008521CE" w:rsidRDefault="008521CE" w:rsidP="006A1FF0">
      <w:pPr>
        <w:pStyle w:val="ab"/>
        <w:spacing w:before="33"/>
        <w:rPr>
          <w:sz w:val="28"/>
          <w:szCs w:val="28"/>
        </w:rPr>
      </w:pPr>
      <w:r w:rsidRPr="008521CE">
        <w:rPr>
          <w:sz w:val="28"/>
          <w:szCs w:val="28"/>
        </w:rPr>
        <w:t>Федерации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от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31</w:t>
      </w:r>
      <w:r w:rsidRPr="008521CE">
        <w:rPr>
          <w:spacing w:val="-2"/>
          <w:sz w:val="28"/>
          <w:szCs w:val="28"/>
        </w:rPr>
        <w:t xml:space="preserve"> </w:t>
      </w:r>
      <w:r w:rsidRPr="008521CE">
        <w:rPr>
          <w:sz w:val="28"/>
          <w:szCs w:val="28"/>
        </w:rPr>
        <w:t>мая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2021</w:t>
      </w:r>
      <w:r w:rsidRPr="008521CE">
        <w:rPr>
          <w:spacing w:val="-2"/>
          <w:sz w:val="28"/>
          <w:szCs w:val="28"/>
        </w:rPr>
        <w:t xml:space="preserve"> </w:t>
      </w:r>
      <w:r w:rsidRPr="008521CE">
        <w:rPr>
          <w:sz w:val="28"/>
          <w:szCs w:val="28"/>
        </w:rPr>
        <w:t>г.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No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pacing w:val="-2"/>
          <w:sz w:val="28"/>
          <w:szCs w:val="28"/>
        </w:rPr>
        <w:t>287);</w:t>
      </w:r>
    </w:p>
    <w:p w14:paraId="4C3570C6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132"/>
        <w:ind w:right="507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Федеральная адаптированная образовательная программа основного общего образования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для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обучающихся</w:t>
      </w:r>
      <w:r w:rsidRPr="008521CE">
        <w:rPr>
          <w:spacing w:val="-3"/>
          <w:sz w:val="28"/>
          <w:szCs w:val="28"/>
        </w:rPr>
        <w:t xml:space="preserve"> </w:t>
      </w:r>
      <w:r w:rsidRPr="008521CE">
        <w:rPr>
          <w:sz w:val="28"/>
          <w:szCs w:val="28"/>
        </w:rPr>
        <w:t>с</w:t>
      </w:r>
      <w:r w:rsidRPr="008521CE">
        <w:rPr>
          <w:spacing w:val="-9"/>
          <w:sz w:val="28"/>
          <w:szCs w:val="28"/>
        </w:rPr>
        <w:t xml:space="preserve"> </w:t>
      </w:r>
      <w:r w:rsidRPr="008521CE">
        <w:rPr>
          <w:sz w:val="28"/>
          <w:szCs w:val="28"/>
        </w:rPr>
        <w:t>ограниченными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возможностями</w:t>
      </w:r>
      <w:r w:rsidRPr="008521CE">
        <w:rPr>
          <w:spacing w:val="-6"/>
          <w:sz w:val="28"/>
          <w:szCs w:val="28"/>
        </w:rPr>
        <w:t xml:space="preserve"> </w:t>
      </w:r>
      <w:r w:rsidRPr="008521CE">
        <w:rPr>
          <w:sz w:val="28"/>
          <w:szCs w:val="28"/>
        </w:rPr>
        <w:t>здоровья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 xml:space="preserve">(утверждена приказом </w:t>
      </w:r>
      <w:proofErr w:type="spellStart"/>
      <w:r w:rsidRPr="008521CE">
        <w:rPr>
          <w:sz w:val="28"/>
          <w:szCs w:val="28"/>
        </w:rPr>
        <w:t>Минпросвещения</w:t>
      </w:r>
      <w:proofErr w:type="spellEnd"/>
      <w:r w:rsidRPr="008521CE">
        <w:rPr>
          <w:sz w:val="28"/>
          <w:szCs w:val="28"/>
        </w:rPr>
        <w:t xml:space="preserve"> России от 24 ноября 2022 г. № 1025);</w:t>
      </w:r>
    </w:p>
    <w:p w14:paraId="39343133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3"/>
        <w:ind w:right="964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адаптированная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основная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образовательная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программа</w:t>
      </w:r>
      <w:r w:rsidRPr="008521CE">
        <w:rPr>
          <w:spacing w:val="-9"/>
          <w:sz w:val="28"/>
          <w:szCs w:val="28"/>
        </w:rPr>
        <w:t xml:space="preserve"> </w:t>
      </w:r>
      <w:r w:rsidRPr="008521CE">
        <w:rPr>
          <w:sz w:val="28"/>
          <w:szCs w:val="28"/>
        </w:rPr>
        <w:t>основного</w:t>
      </w:r>
      <w:r w:rsidRPr="008521CE">
        <w:rPr>
          <w:spacing w:val="-7"/>
          <w:sz w:val="28"/>
          <w:szCs w:val="28"/>
        </w:rPr>
        <w:t xml:space="preserve"> </w:t>
      </w:r>
      <w:r w:rsidRPr="008521CE">
        <w:rPr>
          <w:sz w:val="28"/>
          <w:szCs w:val="28"/>
        </w:rPr>
        <w:t>общего образования обучающихся с нарушениями слуха ГБОУ КРОЦ;</w:t>
      </w:r>
    </w:p>
    <w:p w14:paraId="22504021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24"/>
        <w:ind w:right="133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Приказ Министерства просвещения РФ от 21.09. 2022 г. № 858 "Об</w:t>
      </w:r>
      <w:r w:rsidRPr="008521CE">
        <w:rPr>
          <w:spacing w:val="40"/>
          <w:sz w:val="28"/>
          <w:szCs w:val="28"/>
        </w:rPr>
        <w:t xml:space="preserve"> </w:t>
      </w:r>
      <w:r w:rsidRPr="008521CE">
        <w:rPr>
          <w:sz w:val="28"/>
          <w:szCs w:val="28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8521CE">
        <w:rPr>
          <w:spacing w:val="-2"/>
          <w:sz w:val="28"/>
          <w:szCs w:val="28"/>
        </w:rPr>
        <w:t>образования";</w:t>
      </w:r>
    </w:p>
    <w:p w14:paraId="7BB8FA37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4"/>
        <w:ind w:right="135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02641415" w14:textId="77777777" w:rsidR="008521CE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0"/>
        </w:tabs>
        <w:autoSpaceDE w:val="0"/>
        <w:autoSpaceDN w:val="0"/>
        <w:spacing w:before="6"/>
        <w:ind w:right="142" w:firstLine="565"/>
        <w:jc w:val="both"/>
        <w:rPr>
          <w:sz w:val="28"/>
          <w:szCs w:val="28"/>
        </w:rPr>
      </w:pPr>
      <w:r w:rsidRPr="008521CE">
        <w:rPr>
          <w:sz w:val="28"/>
          <w:szCs w:val="28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7470A48B" w14:textId="134CC5F5" w:rsidR="008F72F8" w:rsidRPr="008521CE" w:rsidRDefault="008521CE" w:rsidP="006A1FF0">
      <w:pPr>
        <w:pStyle w:val="a4"/>
        <w:widowControl w:val="0"/>
        <w:numPr>
          <w:ilvl w:val="1"/>
          <w:numId w:val="41"/>
        </w:numPr>
        <w:tabs>
          <w:tab w:val="left" w:pos="1211"/>
        </w:tabs>
        <w:autoSpaceDE w:val="0"/>
        <w:autoSpaceDN w:val="0"/>
        <w:spacing w:before="7"/>
        <w:ind w:left="1211"/>
        <w:rPr>
          <w:sz w:val="28"/>
          <w:szCs w:val="28"/>
        </w:rPr>
      </w:pPr>
      <w:r w:rsidRPr="008521CE">
        <w:rPr>
          <w:sz w:val="28"/>
          <w:szCs w:val="28"/>
        </w:rPr>
        <w:t>Учебный</w:t>
      </w:r>
      <w:r w:rsidRPr="008521CE">
        <w:rPr>
          <w:spacing w:val="-2"/>
          <w:sz w:val="28"/>
          <w:szCs w:val="28"/>
        </w:rPr>
        <w:t xml:space="preserve"> </w:t>
      </w:r>
      <w:r w:rsidRPr="008521CE">
        <w:rPr>
          <w:sz w:val="28"/>
          <w:szCs w:val="28"/>
        </w:rPr>
        <w:t>план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z w:val="28"/>
          <w:szCs w:val="28"/>
        </w:rPr>
        <w:t>ГБОУ</w:t>
      </w:r>
      <w:r w:rsidRPr="008521CE">
        <w:rPr>
          <w:spacing w:val="-1"/>
          <w:sz w:val="28"/>
          <w:szCs w:val="28"/>
        </w:rPr>
        <w:t xml:space="preserve"> </w:t>
      </w:r>
      <w:r w:rsidRPr="008521CE">
        <w:rPr>
          <w:spacing w:val="-4"/>
          <w:sz w:val="28"/>
          <w:szCs w:val="28"/>
        </w:rPr>
        <w:t>КРОЦ.</w:t>
      </w:r>
    </w:p>
    <w:p w14:paraId="53D572AD" w14:textId="77777777" w:rsidR="007C014A" w:rsidRPr="007C014A" w:rsidRDefault="007C014A" w:rsidP="00E2314B">
      <w:pPr>
        <w:ind w:firstLine="720"/>
        <w:jc w:val="both"/>
        <w:rPr>
          <w:sz w:val="28"/>
          <w:szCs w:val="28"/>
        </w:rPr>
      </w:pPr>
    </w:p>
    <w:p w14:paraId="19AE88F6" w14:textId="77777777" w:rsidR="006A1FF0" w:rsidRDefault="00F34873" w:rsidP="00F34873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  </w:t>
      </w:r>
    </w:p>
    <w:p w14:paraId="54B1801F" w14:textId="77777777" w:rsidR="006A1FF0" w:rsidRDefault="006A1FF0" w:rsidP="00F34873">
      <w:pPr>
        <w:jc w:val="both"/>
        <w:rPr>
          <w:sz w:val="28"/>
          <w:szCs w:val="28"/>
        </w:rPr>
      </w:pPr>
    </w:p>
    <w:p w14:paraId="16064465" w14:textId="77777777" w:rsidR="006A1FF0" w:rsidRDefault="006A1FF0" w:rsidP="00F34873">
      <w:pPr>
        <w:jc w:val="both"/>
        <w:rPr>
          <w:sz w:val="28"/>
          <w:szCs w:val="28"/>
        </w:rPr>
      </w:pPr>
    </w:p>
    <w:p w14:paraId="3CBD292C" w14:textId="77777777" w:rsidR="006A1FF0" w:rsidRDefault="006A1FF0" w:rsidP="00F34873">
      <w:pPr>
        <w:jc w:val="both"/>
        <w:rPr>
          <w:sz w:val="28"/>
          <w:szCs w:val="28"/>
        </w:rPr>
      </w:pPr>
    </w:p>
    <w:p w14:paraId="4403205B" w14:textId="77777777" w:rsidR="006A1FF0" w:rsidRDefault="006A1FF0" w:rsidP="00F34873">
      <w:pPr>
        <w:jc w:val="both"/>
        <w:rPr>
          <w:sz w:val="28"/>
          <w:szCs w:val="28"/>
        </w:rPr>
      </w:pPr>
    </w:p>
    <w:p w14:paraId="79839B9E" w14:textId="77777777" w:rsidR="006A1FF0" w:rsidRDefault="006A1FF0" w:rsidP="00F34873">
      <w:pPr>
        <w:jc w:val="both"/>
        <w:rPr>
          <w:sz w:val="28"/>
          <w:szCs w:val="28"/>
        </w:rPr>
      </w:pPr>
    </w:p>
    <w:p w14:paraId="1E4A8451" w14:textId="77777777" w:rsidR="006A1FF0" w:rsidRDefault="006A1FF0" w:rsidP="00F34873">
      <w:pPr>
        <w:jc w:val="both"/>
        <w:rPr>
          <w:sz w:val="28"/>
          <w:szCs w:val="28"/>
        </w:rPr>
      </w:pPr>
    </w:p>
    <w:p w14:paraId="6E9AC74C" w14:textId="77777777" w:rsidR="006A1FF0" w:rsidRDefault="006A1FF0" w:rsidP="00F34873">
      <w:pPr>
        <w:jc w:val="both"/>
        <w:rPr>
          <w:sz w:val="28"/>
          <w:szCs w:val="28"/>
        </w:rPr>
      </w:pPr>
    </w:p>
    <w:p w14:paraId="24EA74E4" w14:textId="77777777" w:rsidR="006A1FF0" w:rsidRDefault="006A1FF0" w:rsidP="00F348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64DD4479" w14:textId="77777777" w:rsidR="00AA21F3" w:rsidRDefault="00AA21F3" w:rsidP="00F34873">
      <w:pPr>
        <w:jc w:val="both"/>
        <w:rPr>
          <w:rFonts w:eastAsia="Times New Roman"/>
          <w:b/>
          <w:bCs/>
          <w:sz w:val="28"/>
          <w:szCs w:val="28"/>
        </w:rPr>
      </w:pPr>
    </w:p>
    <w:p w14:paraId="20656734" w14:textId="46206C08" w:rsidR="008F72F8" w:rsidRPr="007C014A" w:rsidRDefault="00F92B9C" w:rsidP="00F34873">
      <w:pPr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lastRenderedPageBreak/>
        <w:t>Цели и задачи программы:</w:t>
      </w:r>
    </w:p>
    <w:p w14:paraId="6D34EF5C" w14:textId="7EB75998" w:rsidR="00BE3C0D" w:rsidRPr="007C014A" w:rsidRDefault="00E2314B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  <w:u w:val="single"/>
        </w:rPr>
        <w:t>Целям</w:t>
      </w:r>
      <w:r w:rsidR="00F92B9C" w:rsidRPr="007C014A">
        <w:rPr>
          <w:rFonts w:eastAsia="Times New Roman"/>
          <w:sz w:val="28"/>
          <w:szCs w:val="28"/>
          <w:u w:val="single"/>
        </w:rPr>
        <w:t>и</w:t>
      </w:r>
      <w:r w:rsidR="00F92B9C" w:rsidRPr="007C014A">
        <w:rPr>
          <w:rFonts w:eastAsia="Times New Roman"/>
          <w:sz w:val="28"/>
          <w:szCs w:val="28"/>
        </w:rPr>
        <w:t xml:space="preserve"> трудового обучения в основной школе являются: формирование у глухих учащихся </w:t>
      </w:r>
      <w:proofErr w:type="spellStart"/>
      <w:r w:rsidR="00F92B9C" w:rsidRPr="007C014A">
        <w:rPr>
          <w:rFonts w:eastAsia="Times New Roman"/>
          <w:sz w:val="28"/>
          <w:szCs w:val="28"/>
        </w:rPr>
        <w:t>технико</w:t>
      </w:r>
      <w:proofErr w:type="spellEnd"/>
      <w:r w:rsidR="00F92B9C" w:rsidRPr="007C014A">
        <w:rPr>
          <w:rFonts w:eastAsia="Times New Roman"/>
          <w:sz w:val="28"/>
          <w:szCs w:val="28"/>
        </w:rPr>
        <w:t>–технологической грамотности, технологической компетентности, культуры труда и деловых межличностных отношений; приобретение обучающимися умений в прикладной творческой деятельности, их социально-трудовая адаптация и реабилитация в непрерывном процессе</w:t>
      </w:r>
      <w:r w:rsidR="00BE3C0D" w:rsidRPr="007C014A">
        <w:rPr>
          <w:rFonts w:eastAsia="Times New Roman"/>
          <w:sz w:val="28"/>
          <w:szCs w:val="28"/>
        </w:rPr>
        <w:t xml:space="preserve"> профессионального самоопределения.</w:t>
      </w:r>
    </w:p>
    <w:p w14:paraId="22CF827A" w14:textId="77777777" w:rsidR="00BE3C0D" w:rsidRPr="007C014A" w:rsidRDefault="00BE3C0D" w:rsidP="00E2314B">
      <w:pPr>
        <w:numPr>
          <w:ilvl w:val="0"/>
          <w:numId w:val="4"/>
        </w:numPr>
        <w:tabs>
          <w:tab w:val="left" w:pos="225"/>
        </w:tabs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учетом возрастных, физических и физиологических особенностей глухих учащихся должны решаться следующие </w:t>
      </w:r>
      <w:r w:rsidRPr="007C014A">
        <w:rPr>
          <w:rFonts w:eastAsia="Times New Roman"/>
          <w:sz w:val="28"/>
          <w:szCs w:val="28"/>
          <w:u w:val="single"/>
        </w:rPr>
        <w:t>задачи:</w:t>
      </w:r>
    </w:p>
    <w:p w14:paraId="0DCD4516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воспитание трудолюбия, потребности в труде, уважения к людям труда, заботливого и бережного отношения к общественному достоянию и родной природе;</w:t>
      </w:r>
    </w:p>
    <w:p w14:paraId="16E00A67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формирование трудовых навыков и умений, а также технических, технологических и начальных экономических знаний учащихся, необходимых им для участия в общественно полезном, созидательном труде;</w:t>
      </w:r>
    </w:p>
    <w:p w14:paraId="2BFBC7BE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использование в трудовой деятельности знаний по основам наук;</w:t>
      </w:r>
    </w:p>
    <w:p w14:paraId="752A91F2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расширение и углубление политехнического кругозора учащихся, ознакомление их с общими научными основами и организационно-экономическими принципами современного производства;</w:t>
      </w:r>
    </w:p>
    <w:p w14:paraId="7D2DED84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ознакомление обучающихся с отраслями народного хозяйства и массовыми рабочими профессиями, побуждение их к сознательному выбору профессии;</w:t>
      </w:r>
    </w:p>
    <w:p w14:paraId="65FDE3DA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развитие творческих способностей и технического мышления учащихся в процессе их практической деятельности;</w:t>
      </w:r>
    </w:p>
    <w:p w14:paraId="581B089F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подготовка учащихся к выполнению необходимых и доступных видов технологического и бытового труда;</w:t>
      </w:r>
    </w:p>
    <w:p w14:paraId="2026A138" w14:textId="77777777" w:rsidR="00BE3C0D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повышение уровня речевого и общего развития учащихся на основе реализации принципа речевой коммуникации в процессе деятельности;</w:t>
      </w:r>
    </w:p>
    <w:p w14:paraId="05039293" w14:textId="77777777" w:rsidR="00D00C24" w:rsidRPr="007C014A" w:rsidRDefault="00BE3C0D" w:rsidP="009C45D1">
      <w:pPr>
        <w:numPr>
          <w:ilvl w:val="1"/>
          <w:numId w:val="4"/>
        </w:numPr>
        <w:tabs>
          <w:tab w:val="left" w:pos="720"/>
        </w:tabs>
        <w:ind w:firstLine="720"/>
        <w:jc w:val="both"/>
        <w:rPr>
          <w:rFonts w:eastAsia="Symbol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коррекция недостатков развития познавательной и речевой деятельности неслышащих в процессе труда.</w:t>
      </w:r>
    </w:p>
    <w:p w14:paraId="751AD1D6" w14:textId="1B45BD38" w:rsidR="00F34873" w:rsidRDefault="00D00C24" w:rsidP="00F34873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Программы по трудовому обучению предусматривают преемственное развитие знаний и умений, полученных учащимися в подготовительном, I-IV классах при выполнении работ на уроках предметно-практического обучения (ППО). В свою очередь, содержание трудового обучения в V-VII классах является базой для последующего профильного и профессионального обучения в VIII-X классах. Основное содержание программ составляют практические работы учащихся (они занимают примерно</w:t>
      </w:r>
      <w:r w:rsidR="009C45D1" w:rsidRPr="007C014A">
        <w:rPr>
          <w:rFonts w:eastAsia="Times New Roman"/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50-75% учебного времени), остальное время отводится на изучение теоретического материала.</w:t>
      </w:r>
    </w:p>
    <w:p w14:paraId="22DC4546" w14:textId="77777777" w:rsidR="006A1FF0" w:rsidRPr="00FB78C3" w:rsidRDefault="006A1FF0" w:rsidP="006A1FF0">
      <w:pPr>
        <w:ind w:firstLine="709"/>
        <w:jc w:val="center"/>
        <w:rPr>
          <w:rStyle w:val="aa"/>
          <w:b/>
          <w:bCs/>
          <w:iCs/>
          <w:sz w:val="28"/>
          <w:szCs w:val="28"/>
        </w:rPr>
      </w:pPr>
      <w:r w:rsidRPr="00FB78C3">
        <w:rPr>
          <w:rStyle w:val="aa"/>
          <w:b/>
          <w:bCs/>
          <w:iCs/>
          <w:sz w:val="28"/>
          <w:szCs w:val="28"/>
        </w:rPr>
        <w:t>Место предмета в учебном плане</w:t>
      </w:r>
    </w:p>
    <w:p w14:paraId="775A4533" w14:textId="77777777" w:rsidR="006A1FF0" w:rsidRPr="00FB78C3" w:rsidRDefault="006A1FF0" w:rsidP="006A1FF0">
      <w:pPr>
        <w:ind w:firstLine="709"/>
        <w:jc w:val="both"/>
        <w:rPr>
          <w:sz w:val="28"/>
          <w:szCs w:val="28"/>
        </w:rPr>
      </w:pPr>
      <w:r w:rsidRPr="00FB78C3">
        <w:rPr>
          <w:sz w:val="28"/>
          <w:szCs w:val="28"/>
        </w:rPr>
        <w:t xml:space="preserve">Учебный предмет </w:t>
      </w:r>
      <w:r w:rsidRPr="00FB78C3">
        <w:rPr>
          <w:rStyle w:val="aa"/>
          <w:bCs/>
          <w:iCs/>
          <w:sz w:val="28"/>
          <w:szCs w:val="28"/>
        </w:rPr>
        <w:t>«</w:t>
      </w:r>
      <w:r w:rsidRPr="00FB78C3">
        <w:rPr>
          <w:rFonts w:eastAsia="SchoolBookSanPin"/>
          <w:sz w:val="28"/>
          <w:szCs w:val="28"/>
        </w:rPr>
        <w:t>Т</w:t>
      </w:r>
      <w:r>
        <w:rPr>
          <w:rFonts w:eastAsia="SchoolBookSanPin"/>
          <w:sz w:val="28"/>
          <w:szCs w:val="28"/>
        </w:rPr>
        <w:t>руд (т</w:t>
      </w:r>
      <w:r w:rsidRPr="00FB78C3">
        <w:rPr>
          <w:rFonts w:eastAsia="SchoolBookSanPin"/>
          <w:sz w:val="28"/>
          <w:szCs w:val="28"/>
        </w:rPr>
        <w:t>ехнология</w:t>
      </w:r>
      <w:r>
        <w:rPr>
          <w:rFonts w:eastAsia="SchoolBookSanPin"/>
          <w:sz w:val="28"/>
          <w:szCs w:val="28"/>
        </w:rPr>
        <w:t>)</w:t>
      </w:r>
      <w:r w:rsidRPr="00FB78C3">
        <w:rPr>
          <w:rStyle w:val="aa"/>
          <w:bCs/>
          <w:iCs/>
          <w:sz w:val="28"/>
          <w:szCs w:val="28"/>
        </w:rPr>
        <w:t>»</w:t>
      </w:r>
      <w:r w:rsidRPr="00FB78C3">
        <w:rPr>
          <w:rStyle w:val="aa"/>
          <w:sz w:val="28"/>
          <w:szCs w:val="28"/>
        </w:rPr>
        <w:t xml:space="preserve"> </w:t>
      </w:r>
      <w:r w:rsidRPr="00FB78C3">
        <w:rPr>
          <w:sz w:val="28"/>
          <w:szCs w:val="28"/>
        </w:rPr>
        <w:t>входит в одноимённую предметную область и является обязательным.</w:t>
      </w:r>
    </w:p>
    <w:p w14:paraId="5D1DAD43" w14:textId="77777777" w:rsidR="006A1FF0" w:rsidRPr="00FB78C3" w:rsidRDefault="006A1FF0" w:rsidP="006A1FF0">
      <w:pPr>
        <w:ind w:firstLine="709"/>
        <w:jc w:val="both"/>
        <w:rPr>
          <w:sz w:val="28"/>
          <w:szCs w:val="28"/>
        </w:rPr>
      </w:pPr>
      <w:r w:rsidRPr="00FB78C3">
        <w:rPr>
          <w:sz w:val="28"/>
          <w:szCs w:val="28"/>
        </w:rPr>
        <w:t>Освоение курса осуществляется в течение всех лет обучения на уровне ООО – в пролонгированные сроки (с 5 по 10 классы включительно); на учебные занятия выделяется не менее 2 часов в неделю.</w:t>
      </w:r>
    </w:p>
    <w:p w14:paraId="0D197CCC" w14:textId="507F4705" w:rsidR="00DE3D12" w:rsidRPr="006A1FF0" w:rsidRDefault="006A1FF0" w:rsidP="006A1FF0">
      <w:pPr>
        <w:ind w:firstLine="709"/>
        <w:jc w:val="both"/>
        <w:rPr>
          <w:sz w:val="28"/>
          <w:szCs w:val="28"/>
        </w:rPr>
      </w:pPr>
      <w:r w:rsidRPr="00FB78C3">
        <w:rPr>
          <w:sz w:val="28"/>
          <w:szCs w:val="28"/>
        </w:rPr>
        <w:t>Основная часть учебного времени на уроках технологии (не менее 70%) отводится на практическую деятельность глухих обучающихся, организуемую с учётом их особых образовательных потребностей</w:t>
      </w:r>
      <w:r>
        <w:rPr>
          <w:sz w:val="28"/>
          <w:szCs w:val="28"/>
        </w:rPr>
        <w:t>.</w:t>
      </w:r>
    </w:p>
    <w:p w14:paraId="287FBFE9" w14:textId="6E4A0D01" w:rsidR="006A1FF0" w:rsidRDefault="006A1FF0" w:rsidP="006A1FF0">
      <w:pPr>
        <w:tabs>
          <w:tab w:val="left" w:pos="72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                                     Содержание учебного предмета:</w:t>
      </w:r>
    </w:p>
    <w:p w14:paraId="45F56AB2" w14:textId="1A65813F" w:rsidR="006A1FF0" w:rsidRDefault="00557808" w:rsidP="00557808">
      <w:pPr>
        <w:tabs>
          <w:tab w:val="left" w:pos="720"/>
        </w:tabs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 xml:space="preserve"> </w:t>
      </w:r>
    </w:p>
    <w:p w14:paraId="090B943B" w14:textId="447D6A58" w:rsidR="00557808" w:rsidRPr="007C014A" w:rsidRDefault="006A1FF0" w:rsidP="00557808">
      <w:pPr>
        <w:tabs>
          <w:tab w:val="left" w:pos="72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</w:t>
      </w:r>
      <w:r w:rsidR="00557808" w:rsidRPr="007C014A">
        <w:rPr>
          <w:rFonts w:eastAsia="Times New Roman"/>
          <w:b/>
          <w:bCs/>
          <w:sz w:val="28"/>
          <w:szCs w:val="28"/>
        </w:rPr>
        <w:t xml:space="preserve">  </w:t>
      </w:r>
      <w:r w:rsidR="003C057C" w:rsidRPr="003C057C">
        <w:rPr>
          <w:rFonts w:eastAsia="Times New Roman"/>
          <w:b/>
          <w:bCs/>
          <w:sz w:val="28"/>
          <w:szCs w:val="28"/>
        </w:rPr>
        <w:t xml:space="preserve">«Труд (технология)» </w:t>
      </w:r>
      <w:r w:rsidR="00557808" w:rsidRPr="007C014A">
        <w:rPr>
          <w:rFonts w:eastAsia="Times New Roman"/>
          <w:b/>
          <w:bCs/>
          <w:sz w:val="28"/>
          <w:szCs w:val="28"/>
        </w:rPr>
        <w:t>6 класс</w:t>
      </w:r>
    </w:p>
    <w:p w14:paraId="1C42435F" w14:textId="77777777" w:rsidR="00557808" w:rsidRPr="007C014A" w:rsidRDefault="00557808" w:rsidP="00557808">
      <w:pPr>
        <w:spacing w:line="43" w:lineRule="exact"/>
        <w:jc w:val="both"/>
        <w:rPr>
          <w:sz w:val="28"/>
          <w:szCs w:val="28"/>
        </w:rPr>
      </w:pPr>
    </w:p>
    <w:p w14:paraId="351F663C" w14:textId="77777777" w:rsidR="00557808" w:rsidRPr="007C014A" w:rsidRDefault="00557808" w:rsidP="00557808">
      <w:pPr>
        <w:spacing w:line="16" w:lineRule="exact"/>
        <w:jc w:val="both"/>
        <w:rPr>
          <w:sz w:val="28"/>
          <w:szCs w:val="28"/>
        </w:rPr>
      </w:pPr>
    </w:p>
    <w:p w14:paraId="10A1D3A8" w14:textId="77777777" w:rsidR="00557808" w:rsidRPr="007C014A" w:rsidRDefault="00557808" w:rsidP="00557808">
      <w:pPr>
        <w:jc w:val="both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 xml:space="preserve">Создание изделий из текстильных и поделочных материалов </w:t>
      </w:r>
    </w:p>
    <w:p w14:paraId="2B418EED" w14:textId="77777777" w:rsidR="00557808" w:rsidRPr="007C014A" w:rsidRDefault="00557808" w:rsidP="00557808">
      <w:pPr>
        <w:spacing w:line="264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14:paraId="0D14EB19" w14:textId="77777777" w:rsidR="00557808" w:rsidRPr="007C014A" w:rsidRDefault="00557808" w:rsidP="00557808">
      <w:pPr>
        <w:spacing w:line="26" w:lineRule="exact"/>
        <w:jc w:val="both"/>
        <w:rPr>
          <w:sz w:val="28"/>
          <w:szCs w:val="28"/>
        </w:rPr>
      </w:pPr>
    </w:p>
    <w:p w14:paraId="768BDF1E" w14:textId="77777777" w:rsidR="00557808" w:rsidRPr="007C014A" w:rsidRDefault="00557808" w:rsidP="00557808">
      <w:pPr>
        <w:spacing w:line="267" w:lineRule="auto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Выбор тканей, трикотажа и нетканых материалов с учетом их технологических, гигиенических и эксплуатационных свойств для изготовления швейных изделий.</w:t>
      </w:r>
    </w:p>
    <w:p w14:paraId="6EFB7536" w14:textId="77777777" w:rsidR="00557808" w:rsidRPr="007C014A" w:rsidRDefault="00557808" w:rsidP="00557808">
      <w:pPr>
        <w:spacing w:line="22" w:lineRule="exact"/>
        <w:jc w:val="both"/>
        <w:rPr>
          <w:sz w:val="28"/>
          <w:szCs w:val="28"/>
        </w:rPr>
      </w:pPr>
    </w:p>
    <w:p w14:paraId="3FCC8770" w14:textId="77777777" w:rsidR="00557808" w:rsidRPr="007C014A" w:rsidRDefault="00557808" w:rsidP="00557808">
      <w:pPr>
        <w:spacing w:line="264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14:paraId="2474A00B" w14:textId="77777777" w:rsidR="00557808" w:rsidRPr="007C014A" w:rsidRDefault="00557808" w:rsidP="00557808">
      <w:pPr>
        <w:spacing w:line="26" w:lineRule="exact"/>
        <w:jc w:val="both"/>
        <w:rPr>
          <w:sz w:val="28"/>
          <w:szCs w:val="28"/>
        </w:rPr>
      </w:pPr>
    </w:p>
    <w:p w14:paraId="292C7CFF" w14:textId="77777777" w:rsidR="00557808" w:rsidRPr="007C014A" w:rsidRDefault="00557808" w:rsidP="00557808">
      <w:pPr>
        <w:spacing w:line="271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Моделирование простейших видов швейных изделий. Художественное оформление и отделка изделий. Подготовка выкройки к раскрою. Изменение формы выкроек с учетом индивидуальных особенностей фигуры.</w:t>
      </w:r>
    </w:p>
    <w:p w14:paraId="2AC4028D" w14:textId="77777777" w:rsidR="00557808" w:rsidRPr="007C014A" w:rsidRDefault="00557808" w:rsidP="00557808">
      <w:pPr>
        <w:spacing w:line="6" w:lineRule="exact"/>
        <w:jc w:val="both"/>
        <w:rPr>
          <w:sz w:val="28"/>
          <w:szCs w:val="28"/>
        </w:rPr>
      </w:pPr>
    </w:p>
    <w:p w14:paraId="3CA2B2BD" w14:textId="77777777" w:rsidR="00557808" w:rsidRPr="007C014A" w:rsidRDefault="00557808" w:rsidP="00557808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Подготовка текстильных материалов к раскрою. Рациональный раскрой.</w:t>
      </w:r>
    </w:p>
    <w:p w14:paraId="48AFDC7E" w14:textId="77777777" w:rsidR="00557808" w:rsidRPr="007C014A" w:rsidRDefault="00557808" w:rsidP="00557808">
      <w:pPr>
        <w:spacing w:line="41" w:lineRule="exact"/>
        <w:jc w:val="both"/>
        <w:rPr>
          <w:sz w:val="28"/>
          <w:szCs w:val="28"/>
        </w:rPr>
      </w:pPr>
    </w:p>
    <w:p w14:paraId="1DAAB3D4" w14:textId="77777777" w:rsidR="00557808" w:rsidRPr="007C014A" w:rsidRDefault="00557808" w:rsidP="00557808">
      <w:pPr>
        <w:tabs>
          <w:tab w:val="left" w:pos="1340"/>
          <w:tab w:val="left" w:pos="2700"/>
          <w:tab w:val="left" w:pos="3660"/>
          <w:tab w:val="left" w:pos="3940"/>
          <w:tab w:val="left" w:pos="5040"/>
          <w:tab w:val="left" w:pos="6200"/>
          <w:tab w:val="left" w:pos="7660"/>
          <w:tab w:val="left" w:pos="8600"/>
          <w:tab w:val="left" w:pos="8880"/>
          <w:tab w:val="left" w:pos="10160"/>
        </w:tabs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Технология соединения деталей</w:t>
      </w:r>
      <w:r w:rsidRPr="007C014A">
        <w:rPr>
          <w:rFonts w:eastAsia="Times New Roman"/>
          <w:sz w:val="28"/>
          <w:szCs w:val="28"/>
        </w:rPr>
        <w:tab/>
        <w:t xml:space="preserve">в швейных изделиях. </w:t>
      </w:r>
    </w:p>
    <w:p w14:paraId="38C18EA1" w14:textId="77777777" w:rsidR="00557808" w:rsidRPr="007C014A" w:rsidRDefault="00557808" w:rsidP="00557808">
      <w:pPr>
        <w:tabs>
          <w:tab w:val="left" w:pos="1340"/>
          <w:tab w:val="left" w:pos="2700"/>
          <w:tab w:val="left" w:pos="3660"/>
          <w:tab w:val="left" w:pos="3940"/>
          <w:tab w:val="left" w:pos="5040"/>
          <w:tab w:val="left" w:pos="6200"/>
          <w:tab w:val="left" w:pos="7660"/>
          <w:tab w:val="left" w:pos="8600"/>
          <w:tab w:val="left" w:pos="8880"/>
          <w:tab w:val="left" w:pos="10160"/>
        </w:tabs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Выполнение ручных и машинных швов.</w:t>
      </w:r>
    </w:p>
    <w:p w14:paraId="74897C52" w14:textId="77777777" w:rsidR="00557808" w:rsidRPr="007C014A" w:rsidRDefault="00557808" w:rsidP="00557808">
      <w:pPr>
        <w:spacing w:line="41" w:lineRule="exact"/>
        <w:jc w:val="both"/>
        <w:rPr>
          <w:sz w:val="28"/>
          <w:szCs w:val="28"/>
        </w:rPr>
      </w:pPr>
    </w:p>
    <w:p w14:paraId="59733AB7" w14:textId="77777777" w:rsidR="00557808" w:rsidRPr="007C014A" w:rsidRDefault="00557808" w:rsidP="00557808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Устройство, регулировка и обслуживание бытовых швейных машин.</w:t>
      </w:r>
    </w:p>
    <w:p w14:paraId="34A07219" w14:textId="77777777" w:rsidR="00557808" w:rsidRPr="007C014A" w:rsidRDefault="00557808" w:rsidP="00557808">
      <w:pPr>
        <w:spacing w:line="55" w:lineRule="exact"/>
        <w:jc w:val="both"/>
        <w:rPr>
          <w:sz w:val="28"/>
          <w:szCs w:val="28"/>
        </w:rPr>
      </w:pPr>
    </w:p>
    <w:p w14:paraId="0A45E6FA" w14:textId="77777777" w:rsidR="00557808" w:rsidRPr="007C014A" w:rsidRDefault="00557808" w:rsidP="00557808">
      <w:pPr>
        <w:spacing w:line="265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Проведение примерки. Выявление дефектов при изготовлении швейных изделий и способы их устранения.</w:t>
      </w:r>
    </w:p>
    <w:p w14:paraId="36BAB9A5" w14:textId="77777777" w:rsidR="00557808" w:rsidRPr="007C014A" w:rsidRDefault="00557808" w:rsidP="00557808">
      <w:pPr>
        <w:spacing w:line="25" w:lineRule="exact"/>
        <w:jc w:val="both"/>
        <w:rPr>
          <w:sz w:val="28"/>
          <w:szCs w:val="28"/>
        </w:rPr>
      </w:pPr>
    </w:p>
    <w:p w14:paraId="3470CAF4" w14:textId="77777777" w:rsidR="00557808" w:rsidRPr="007C014A" w:rsidRDefault="00557808" w:rsidP="00557808">
      <w:pPr>
        <w:spacing w:line="264" w:lineRule="auto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14:paraId="6626CE93" w14:textId="77777777" w:rsidR="00557808" w:rsidRPr="007C014A" w:rsidRDefault="00557808" w:rsidP="00557808">
      <w:pPr>
        <w:spacing w:line="29" w:lineRule="exact"/>
        <w:jc w:val="both"/>
        <w:rPr>
          <w:sz w:val="28"/>
          <w:szCs w:val="28"/>
        </w:rPr>
      </w:pPr>
    </w:p>
    <w:p w14:paraId="79CFD8BB" w14:textId="77777777" w:rsidR="00557808" w:rsidRPr="007C014A" w:rsidRDefault="00557808" w:rsidP="00557808">
      <w:pPr>
        <w:spacing w:line="270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 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35BA7D63" w14:textId="77777777" w:rsidR="00557808" w:rsidRPr="007C014A" w:rsidRDefault="00557808" w:rsidP="00557808">
      <w:pPr>
        <w:spacing w:line="19" w:lineRule="exact"/>
        <w:jc w:val="both"/>
        <w:rPr>
          <w:sz w:val="28"/>
          <w:szCs w:val="28"/>
        </w:rPr>
      </w:pPr>
    </w:p>
    <w:p w14:paraId="4E6917C1" w14:textId="77777777" w:rsidR="00557808" w:rsidRPr="007C014A" w:rsidRDefault="00557808" w:rsidP="00557808">
      <w:pPr>
        <w:spacing w:line="266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30C12A52" w14:textId="77777777" w:rsidR="00557808" w:rsidRPr="007C014A" w:rsidRDefault="00557808" w:rsidP="00557808">
      <w:pPr>
        <w:spacing w:line="17" w:lineRule="exact"/>
        <w:jc w:val="both"/>
        <w:rPr>
          <w:sz w:val="28"/>
          <w:szCs w:val="28"/>
        </w:rPr>
      </w:pPr>
    </w:p>
    <w:p w14:paraId="7D815225" w14:textId="77777777" w:rsidR="00557808" w:rsidRPr="007C014A" w:rsidRDefault="00557808" w:rsidP="00557808">
      <w:pPr>
        <w:spacing w:line="48" w:lineRule="exact"/>
        <w:jc w:val="both"/>
        <w:rPr>
          <w:sz w:val="28"/>
          <w:szCs w:val="28"/>
        </w:rPr>
      </w:pPr>
    </w:p>
    <w:p w14:paraId="6110A9DC" w14:textId="5305E5BB" w:rsidR="00557808" w:rsidRPr="007C014A" w:rsidRDefault="00557808" w:rsidP="007C014A">
      <w:pPr>
        <w:spacing w:line="272" w:lineRule="auto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Выполнение чертежных и графических работ от руки, с использованием чертежных инструментов, приспособлений и средств компьютерной поддержки.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фрагментов. Копирование и тиражирование графической документации</w:t>
      </w:r>
    </w:p>
    <w:p w14:paraId="57514AC4" w14:textId="77777777" w:rsidR="00557808" w:rsidRPr="007C014A" w:rsidRDefault="00557808" w:rsidP="00557808">
      <w:pPr>
        <w:rPr>
          <w:sz w:val="28"/>
          <w:szCs w:val="28"/>
        </w:rPr>
      </w:pPr>
    </w:p>
    <w:p w14:paraId="64AE25FB" w14:textId="54ED5B6E" w:rsidR="00557808" w:rsidRPr="003C057C" w:rsidRDefault="00557808" w:rsidP="00557808">
      <w:pPr>
        <w:rPr>
          <w:rFonts w:eastAsia="Times New Roman"/>
          <w:b/>
          <w:bCs/>
          <w:sz w:val="28"/>
          <w:szCs w:val="28"/>
        </w:rPr>
      </w:pPr>
      <w:r w:rsidRPr="007C014A">
        <w:rPr>
          <w:sz w:val="28"/>
          <w:szCs w:val="28"/>
        </w:rPr>
        <w:t xml:space="preserve">                                               </w:t>
      </w:r>
      <w:r w:rsidRPr="003C057C">
        <w:rPr>
          <w:b/>
          <w:bCs/>
          <w:sz w:val="28"/>
          <w:szCs w:val="28"/>
        </w:rPr>
        <w:t xml:space="preserve"> </w:t>
      </w:r>
      <w:bookmarkStart w:id="0" w:name="_Hlk176517724"/>
      <w:r w:rsidR="003C057C" w:rsidRPr="003C057C">
        <w:rPr>
          <w:b/>
          <w:bCs/>
          <w:sz w:val="28"/>
          <w:szCs w:val="28"/>
        </w:rPr>
        <w:t xml:space="preserve">«Труд (технология)» </w:t>
      </w:r>
      <w:r w:rsidRPr="003C057C">
        <w:rPr>
          <w:rFonts w:eastAsia="Times New Roman"/>
          <w:b/>
          <w:bCs/>
          <w:sz w:val="28"/>
          <w:szCs w:val="28"/>
        </w:rPr>
        <w:t>7 класс</w:t>
      </w:r>
    </w:p>
    <w:bookmarkEnd w:id="0"/>
    <w:p w14:paraId="07F3F3CA" w14:textId="77777777" w:rsidR="00557808" w:rsidRPr="007C014A" w:rsidRDefault="00557808" w:rsidP="00557808">
      <w:pPr>
        <w:jc w:val="center"/>
        <w:rPr>
          <w:rFonts w:eastAsia="Times New Roman"/>
          <w:b/>
          <w:bCs/>
          <w:sz w:val="28"/>
          <w:szCs w:val="28"/>
        </w:rPr>
      </w:pPr>
    </w:p>
    <w:p w14:paraId="34DC4B8C" w14:textId="77777777" w:rsidR="00557808" w:rsidRPr="007C014A" w:rsidRDefault="00557808" w:rsidP="00557808">
      <w:pPr>
        <w:tabs>
          <w:tab w:val="left" w:pos="720"/>
        </w:tabs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>Создание изделий из текстильных и поделочных материалов</w:t>
      </w:r>
    </w:p>
    <w:p w14:paraId="024B186C" w14:textId="77777777" w:rsidR="00557808" w:rsidRPr="007C014A" w:rsidRDefault="00557808" w:rsidP="00557808">
      <w:pPr>
        <w:spacing w:line="36" w:lineRule="exact"/>
        <w:jc w:val="both"/>
        <w:rPr>
          <w:sz w:val="28"/>
          <w:szCs w:val="28"/>
        </w:rPr>
      </w:pPr>
    </w:p>
    <w:p w14:paraId="65333A87" w14:textId="793C951E" w:rsidR="00557808" w:rsidRPr="007C014A" w:rsidRDefault="00557808" w:rsidP="00302A3C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Организация рабочего места.</w:t>
      </w:r>
    </w:p>
    <w:p w14:paraId="795949DF" w14:textId="77777777" w:rsidR="00557808" w:rsidRPr="007C014A" w:rsidRDefault="00557808" w:rsidP="00557808">
      <w:pPr>
        <w:spacing w:line="271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 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7173E160" w14:textId="77777777" w:rsidR="00557808" w:rsidRPr="007C014A" w:rsidRDefault="00557808" w:rsidP="00557808">
      <w:pPr>
        <w:spacing w:line="18" w:lineRule="exact"/>
        <w:jc w:val="both"/>
        <w:rPr>
          <w:sz w:val="28"/>
          <w:szCs w:val="28"/>
        </w:rPr>
      </w:pPr>
    </w:p>
    <w:p w14:paraId="059A1956" w14:textId="77777777" w:rsidR="00557808" w:rsidRPr="007C014A" w:rsidRDefault="00557808" w:rsidP="00557808">
      <w:pPr>
        <w:spacing w:line="264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03CABCA8" w14:textId="77777777" w:rsidR="00557808" w:rsidRPr="007C014A" w:rsidRDefault="00557808" w:rsidP="00557808">
      <w:pPr>
        <w:spacing w:line="19" w:lineRule="exact"/>
        <w:jc w:val="both"/>
        <w:rPr>
          <w:sz w:val="28"/>
          <w:szCs w:val="28"/>
        </w:rPr>
      </w:pPr>
    </w:p>
    <w:p w14:paraId="13B4264A" w14:textId="77777777" w:rsidR="00557808" w:rsidRPr="007C014A" w:rsidRDefault="00557808" w:rsidP="00557808">
      <w:pPr>
        <w:spacing w:line="51" w:lineRule="exact"/>
        <w:jc w:val="both"/>
        <w:rPr>
          <w:sz w:val="28"/>
          <w:szCs w:val="28"/>
        </w:rPr>
      </w:pPr>
    </w:p>
    <w:p w14:paraId="012DB3A3" w14:textId="77777777" w:rsidR="00557808" w:rsidRPr="007C014A" w:rsidRDefault="00557808" w:rsidP="00557808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Моделирование простейших видов швейных изделий. Художественное оформление и отделка изделий.</w:t>
      </w:r>
    </w:p>
    <w:p w14:paraId="51512405" w14:textId="77777777" w:rsidR="00557808" w:rsidRPr="007C014A" w:rsidRDefault="00557808" w:rsidP="00557808">
      <w:pPr>
        <w:spacing w:line="41" w:lineRule="exact"/>
        <w:jc w:val="both"/>
        <w:rPr>
          <w:sz w:val="28"/>
          <w:szCs w:val="28"/>
        </w:rPr>
      </w:pPr>
    </w:p>
    <w:p w14:paraId="30DFA950" w14:textId="77777777" w:rsidR="00557808" w:rsidRPr="007C014A" w:rsidRDefault="00557808" w:rsidP="00557808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Подготовка текстильных материалов к раскрою. Рациональный раскрой.</w:t>
      </w:r>
    </w:p>
    <w:p w14:paraId="0F6F2AAC" w14:textId="77777777" w:rsidR="00557808" w:rsidRPr="007C014A" w:rsidRDefault="00557808" w:rsidP="00557808">
      <w:pPr>
        <w:spacing w:line="53" w:lineRule="exact"/>
        <w:jc w:val="both"/>
        <w:rPr>
          <w:sz w:val="28"/>
          <w:szCs w:val="28"/>
        </w:rPr>
      </w:pPr>
    </w:p>
    <w:p w14:paraId="36C4BC56" w14:textId="77777777" w:rsidR="00557808" w:rsidRPr="007C014A" w:rsidRDefault="00557808" w:rsidP="00557808">
      <w:pPr>
        <w:spacing w:line="264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14:paraId="3479FD65" w14:textId="77777777" w:rsidR="00557808" w:rsidRPr="007C014A" w:rsidRDefault="00557808" w:rsidP="00557808">
      <w:pPr>
        <w:spacing w:line="29" w:lineRule="exact"/>
        <w:jc w:val="both"/>
        <w:rPr>
          <w:sz w:val="28"/>
          <w:szCs w:val="28"/>
        </w:rPr>
      </w:pPr>
    </w:p>
    <w:p w14:paraId="46FAD07A" w14:textId="77777777" w:rsidR="00557808" w:rsidRPr="007C014A" w:rsidRDefault="00557808" w:rsidP="00557808">
      <w:pPr>
        <w:spacing w:line="270" w:lineRule="auto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Технология соединения деталей в швейных изделиях. Выполнение ручных и машинных швов. Проведение примерки. Выявление дефектов при изготовлении швейных изделий и способы их устранения.</w:t>
      </w:r>
    </w:p>
    <w:p w14:paraId="1F1CA86C" w14:textId="77777777" w:rsidR="00557808" w:rsidRPr="007C014A" w:rsidRDefault="00557808" w:rsidP="00557808">
      <w:pPr>
        <w:spacing w:line="20" w:lineRule="exact"/>
        <w:jc w:val="both"/>
        <w:rPr>
          <w:sz w:val="28"/>
          <w:szCs w:val="28"/>
        </w:rPr>
      </w:pPr>
    </w:p>
    <w:p w14:paraId="2975F161" w14:textId="77777777" w:rsidR="00557808" w:rsidRPr="007C014A" w:rsidRDefault="00557808" w:rsidP="00557808">
      <w:pPr>
        <w:spacing w:line="266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14:paraId="2CB9EE48" w14:textId="77777777" w:rsidR="00557808" w:rsidRPr="007C014A" w:rsidRDefault="00557808" w:rsidP="00557808">
      <w:pPr>
        <w:spacing w:line="24" w:lineRule="exact"/>
        <w:jc w:val="both"/>
        <w:rPr>
          <w:sz w:val="28"/>
          <w:szCs w:val="28"/>
        </w:rPr>
      </w:pPr>
    </w:p>
    <w:p w14:paraId="73F7040A" w14:textId="77777777" w:rsidR="00557808" w:rsidRPr="007C014A" w:rsidRDefault="00557808" w:rsidP="00557808">
      <w:pPr>
        <w:spacing w:line="270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 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6662E333" w14:textId="77777777" w:rsidR="00557808" w:rsidRPr="007C014A" w:rsidRDefault="00557808" w:rsidP="00557808">
      <w:pPr>
        <w:spacing w:line="21" w:lineRule="exact"/>
        <w:jc w:val="both"/>
        <w:rPr>
          <w:sz w:val="28"/>
          <w:szCs w:val="28"/>
        </w:rPr>
      </w:pPr>
    </w:p>
    <w:p w14:paraId="7AB30732" w14:textId="77777777" w:rsidR="00557808" w:rsidRPr="007C014A" w:rsidRDefault="00557808" w:rsidP="00557808">
      <w:pPr>
        <w:spacing w:line="264" w:lineRule="auto"/>
        <w:ind w:right="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41280A0A" w14:textId="77777777" w:rsidR="00557808" w:rsidRPr="007C014A" w:rsidRDefault="00557808" w:rsidP="00557808">
      <w:pPr>
        <w:spacing w:line="48" w:lineRule="exact"/>
        <w:jc w:val="both"/>
        <w:rPr>
          <w:sz w:val="28"/>
          <w:szCs w:val="28"/>
        </w:rPr>
      </w:pPr>
    </w:p>
    <w:p w14:paraId="38160BA8" w14:textId="1C9BFC88" w:rsidR="00557808" w:rsidRDefault="00557808" w:rsidP="00557808">
      <w:pPr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Применение компьютерных технологий выполнения графических работ. Построение чертежа и технического рисунка. Профессии, связанные с выполнением чертежных и графических работ.</w:t>
      </w:r>
    </w:p>
    <w:p w14:paraId="392131A0" w14:textId="77777777" w:rsidR="0046562D" w:rsidRPr="007C014A" w:rsidRDefault="0046562D" w:rsidP="00557808">
      <w:pPr>
        <w:jc w:val="both"/>
        <w:rPr>
          <w:rFonts w:eastAsia="Times New Roman"/>
          <w:sz w:val="28"/>
          <w:szCs w:val="28"/>
        </w:rPr>
      </w:pPr>
    </w:p>
    <w:p w14:paraId="3FF45CE1" w14:textId="220BA0D1" w:rsidR="0046562D" w:rsidRPr="003C057C" w:rsidRDefault="0046562D" w:rsidP="0046562D">
      <w:pPr>
        <w:jc w:val="center"/>
        <w:rPr>
          <w:rFonts w:eastAsia="Times New Roman"/>
          <w:b/>
          <w:bCs/>
          <w:sz w:val="28"/>
          <w:szCs w:val="28"/>
        </w:rPr>
      </w:pPr>
      <w:r w:rsidRPr="003C057C">
        <w:rPr>
          <w:b/>
          <w:bCs/>
          <w:sz w:val="28"/>
          <w:szCs w:val="28"/>
        </w:rPr>
        <w:t xml:space="preserve">«Труд (технология)» </w:t>
      </w:r>
      <w:r>
        <w:rPr>
          <w:rFonts w:eastAsia="Times New Roman"/>
          <w:b/>
          <w:bCs/>
          <w:sz w:val="28"/>
          <w:szCs w:val="28"/>
        </w:rPr>
        <w:t>8</w:t>
      </w:r>
      <w:r w:rsidRPr="003C057C">
        <w:rPr>
          <w:rFonts w:eastAsia="Times New Roman"/>
          <w:b/>
          <w:bCs/>
          <w:sz w:val="28"/>
          <w:szCs w:val="28"/>
        </w:rPr>
        <w:t xml:space="preserve"> класс</w:t>
      </w:r>
    </w:p>
    <w:p w14:paraId="5C237C61" w14:textId="77777777" w:rsidR="0046562D" w:rsidRPr="0046562D" w:rsidRDefault="0046562D" w:rsidP="0046562D">
      <w:pPr>
        <w:jc w:val="center"/>
        <w:rPr>
          <w:rFonts w:eastAsia="Times New Roman"/>
          <w:b/>
          <w:bCs/>
          <w:sz w:val="28"/>
          <w:szCs w:val="28"/>
        </w:rPr>
      </w:pPr>
    </w:p>
    <w:p w14:paraId="586776F2" w14:textId="77777777" w:rsidR="0046562D" w:rsidRPr="0046562D" w:rsidRDefault="0046562D" w:rsidP="0046562D">
      <w:pPr>
        <w:tabs>
          <w:tab w:val="left" w:pos="720"/>
        </w:tabs>
        <w:rPr>
          <w:rFonts w:eastAsia="Times New Roman"/>
          <w:b/>
          <w:bCs/>
          <w:sz w:val="28"/>
          <w:szCs w:val="28"/>
        </w:rPr>
      </w:pPr>
      <w:r w:rsidRPr="0046562D">
        <w:rPr>
          <w:rFonts w:eastAsia="Times New Roman"/>
          <w:b/>
          <w:bCs/>
          <w:sz w:val="28"/>
          <w:szCs w:val="28"/>
        </w:rPr>
        <w:t>Создание изделий из текстильных и поделочных материалов</w:t>
      </w:r>
    </w:p>
    <w:p w14:paraId="144AF65C" w14:textId="77777777" w:rsidR="0046562D" w:rsidRPr="0046562D" w:rsidRDefault="0046562D" w:rsidP="0046562D">
      <w:pPr>
        <w:spacing w:line="36" w:lineRule="exact"/>
        <w:jc w:val="both"/>
        <w:rPr>
          <w:sz w:val="28"/>
          <w:szCs w:val="28"/>
        </w:rPr>
      </w:pPr>
    </w:p>
    <w:p w14:paraId="1AD9F619" w14:textId="77777777" w:rsidR="0046562D" w:rsidRPr="0046562D" w:rsidRDefault="0046562D" w:rsidP="0046562D">
      <w:pPr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Организация рабочего места.</w:t>
      </w:r>
    </w:p>
    <w:p w14:paraId="36C2EC48" w14:textId="77777777" w:rsidR="0046562D" w:rsidRPr="0046562D" w:rsidRDefault="0046562D" w:rsidP="0046562D">
      <w:pPr>
        <w:spacing w:line="54" w:lineRule="exact"/>
        <w:jc w:val="both"/>
        <w:rPr>
          <w:sz w:val="28"/>
          <w:szCs w:val="28"/>
        </w:rPr>
      </w:pPr>
    </w:p>
    <w:p w14:paraId="6EEF5FC5" w14:textId="77777777" w:rsidR="0046562D" w:rsidRPr="0046562D" w:rsidRDefault="0046562D" w:rsidP="0046562D">
      <w:pPr>
        <w:spacing w:line="271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 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7039EBB2" w14:textId="77777777" w:rsidR="0046562D" w:rsidRPr="0046562D" w:rsidRDefault="0046562D" w:rsidP="0046562D">
      <w:pPr>
        <w:spacing w:line="18" w:lineRule="exact"/>
        <w:jc w:val="both"/>
        <w:rPr>
          <w:sz w:val="28"/>
          <w:szCs w:val="28"/>
        </w:rPr>
      </w:pPr>
    </w:p>
    <w:p w14:paraId="7913F17D" w14:textId="77777777" w:rsidR="0046562D" w:rsidRPr="0046562D" w:rsidRDefault="0046562D" w:rsidP="0046562D">
      <w:pPr>
        <w:spacing w:line="264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0D2442EC" w14:textId="77777777" w:rsidR="0046562D" w:rsidRPr="0046562D" w:rsidRDefault="0046562D" w:rsidP="0046562D">
      <w:pPr>
        <w:spacing w:line="19" w:lineRule="exact"/>
        <w:jc w:val="both"/>
        <w:rPr>
          <w:sz w:val="28"/>
          <w:szCs w:val="28"/>
        </w:rPr>
      </w:pPr>
    </w:p>
    <w:p w14:paraId="43280A9C" w14:textId="77777777" w:rsidR="0046562D" w:rsidRPr="0046562D" w:rsidRDefault="0046562D" w:rsidP="0046562D">
      <w:pPr>
        <w:spacing w:line="51" w:lineRule="exact"/>
        <w:jc w:val="both"/>
        <w:rPr>
          <w:sz w:val="28"/>
          <w:szCs w:val="28"/>
        </w:rPr>
      </w:pPr>
    </w:p>
    <w:p w14:paraId="722BE952" w14:textId="77777777" w:rsidR="0046562D" w:rsidRPr="0046562D" w:rsidRDefault="0046562D" w:rsidP="0046562D">
      <w:pPr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Моделирование простейших видов швейных изделий. Художественное оформление и отделка изделий.</w:t>
      </w:r>
    </w:p>
    <w:p w14:paraId="19A2E926" w14:textId="77777777" w:rsidR="0046562D" w:rsidRPr="0046562D" w:rsidRDefault="0046562D" w:rsidP="0046562D">
      <w:pPr>
        <w:spacing w:line="41" w:lineRule="exact"/>
        <w:jc w:val="both"/>
        <w:rPr>
          <w:sz w:val="28"/>
          <w:szCs w:val="28"/>
        </w:rPr>
      </w:pPr>
    </w:p>
    <w:p w14:paraId="19D7221C" w14:textId="77777777" w:rsidR="0046562D" w:rsidRPr="0046562D" w:rsidRDefault="0046562D" w:rsidP="0046562D">
      <w:pPr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Подготовка текстильных материалов к раскрою. Рациональный раскрой.</w:t>
      </w:r>
    </w:p>
    <w:p w14:paraId="6D4454B3" w14:textId="77777777" w:rsidR="0046562D" w:rsidRPr="0046562D" w:rsidRDefault="0046562D" w:rsidP="0046562D">
      <w:pPr>
        <w:spacing w:line="53" w:lineRule="exact"/>
        <w:jc w:val="both"/>
        <w:rPr>
          <w:sz w:val="28"/>
          <w:szCs w:val="28"/>
        </w:rPr>
      </w:pPr>
    </w:p>
    <w:p w14:paraId="717250A2" w14:textId="77777777" w:rsidR="0046562D" w:rsidRPr="0046562D" w:rsidRDefault="0046562D" w:rsidP="0046562D">
      <w:pPr>
        <w:spacing w:line="264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14:paraId="498C4F90" w14:textId="77777777" w:rsidR="0046562D" w:rsidRPr="0046562D" w:rsidRDefault="0046562D" w:rsidP="0046562D">
      <w:pPr>
        <w:spacing w:line="29" w:lineRule="exact"/>
        <w:jc w:val="both"/>
        <w:rPr>
          <w:sz w:val="28"/>
          <w:szCs w:val="28"/>
        </w:rPr>
      </w:pPr>
    </w:p>
    <w:p w14:paraId="26D512C4" w14:textId="77777777" w:rsidR="0046562D" w:rsidRPr="0046562D" w:rsidRDefault="0046562D" w:rsidP="0046562D">
      <w:pPr>
        <w:spacing w:line="270" w:lineRule="auto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Технология соединения деталей в швейных изделиях. Выполнение ручных и машинных швов. Проведение примерки. Выявление дефектов при изготовлении швейных изделий и способы их устранения.</w:t>
      </w:r>
    </w:p>
    <w:p w14:paraId="573DBFAB" w14:textId="77777777" w:rsidR="0046562D" w:rsidRPr="0046562D" w:rsidRDefault="0046562D" w:rsidP="0046562D">
      <w:pPr>
        <w:spacing w:line="20" w:lineRule="exact"/>
        <w:jc w:val="both"/>
        <w:rPr>
          <w:sz w:val="28"/>
          <w:szCs w:val="28"/>
        </w:rPr>
      </w:pPr>
    </w:p>
    <w:p w14:paraId="76EEF47C" w14:textId="77777777" w:rsidR="0046562D" w:rsidRPr="0046562D" w:rsidRDefault="0046562D" w:rsidP="0046562D">
      <w:pPr>
        <w:spacing w:line="266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14:paraId="4826326E" w14:textId="77777777" w:rsidR="0046562D" w:rsidRPr="0046562D" w:rsidRDefault="0046562D" w:rsidP="0046562D">
      <w:pPr>
        <w:spacing w:line="24" w:lineRule="exact"/>
        <w:jc w:val="both"/>
        <w:rPr>
          <w:sz w:val="28"/>
          <w:szCs w:val="28"/>
        </w:rPr>
      </w:pPr>
    </w:p>
    <w:p w14:paraId="7C6989B0" w14:textId="77777777" w:rsidR="0046562D" w:rsidRPr="0046562D" w:rsidRDefault="0046562D" w:rsidP="0046562D">
      <w:pPr>
        <w:spacing w:line="270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 Проектирование полезных изделий с использованием текстильных или поделочных материалов. Оценка материальных затрат и качества изделия.</w:t>
      </w:r>
    </w:p>
    <w:p w14:paraId="77D41C12" w14:textId="77777777" w:rsidR="0046562D" w:rsidRPr="0046562D" w:rsidRDefault="0046562D" w:rsidP="0046562D">
      <w:pPr>
        <w:spacing w:line="21" w:lineRule="exact"/>
        <w:jc w:val="both"/>
        <w:rPr>
          <w:sz w:val="28"/>
          <w:szCs w:val="28"/>
        </w:rPr>
      </w:pPr>
    </w:p>
    <w:p w14:paraId="1F45D78D" w14:textId="77777777" w:rsidR="0046562D" w:rsidRPr="0046562D" w:rsidRDefault="0046562D" w:rsidP="0046562D">
      <w:pPr>
        <w:spacing w:line="264" w:lineRule="auto"/>
        <w:ind w:right="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lastRenderedPageBreak/>
        <w:t>Изготовление изделий с использованием технологий одного или нескольких промыслов (ремесел), распространенных в районе проживания.</w:t>
      </w:r>
    </w:p>
    <w:p w14:paraId="556AFD2F" w14:textId="77777777" w:rsidR="0046562D" w:rsidRPr="0046562D" w:rsidRDefault="0046562D" w:rsidP="0046562D">
      <w:pPr>
        <w:spacing w:line="48" w:lineRule="exact"/>
        <w:jc w:val="both"/>
        <w:rPr>
          <w:sz w:val="28"/>
          <w:szCs w:val="28"/>
        </w:rPr>
      </w:pPr>
    </w:p>
    <w:p w14:paraId="047FE06D" w14:textId="77777777" w:rsidR="0046562D" w:rsidRPr="0046562D" w:rsidRDefault="0046562D" w:rsidP="0046562D">
      <w:pPr>
        <w:jc w:val="both"/>
        <w:rPr>
          <w:rFonts w:eastAsia="Times New Roman"/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Применение компьютерных технологий выполнения графических работ. Построение чертежа и технического рисунка. Профессии, связанные с выполнением чертежных и графических работ.</w:t>
      </w:r>
    </w:p>
    <w:p w14:paraId="40CA06B2" w14:textId="77777777" w:rsidR="00557808" w:rsidRPr="0046562D" w:rsidRDefault="00557808" w:rsidP="00D3707D">
      <w:pPr>
        <w:jc w:val="center"/>
        <w:rPr>
          <w:rFonts w:eastAsia="Times New Roman"/>
          <w:b/>
          <w:bCs/>
          <w:sz w:val="28"/>
          <w:szCs w:val="28"/>
        </w:rPr>
      </w:pPr>
    </w:p>
    <w:p w14:paraId="44A2F962" w14:textId="77777777" w:rsidR="003C057C" w:rsidRPr="0046562D" w:rsidRDefault="003C057C" w:rsidP="00D3707D">
      <w:pPr>
        <w:jc w:val="center"/>
        <w:rPr>
          <w:rFonts w:eastAsia="Times New Roman"/>
          <w:b/>
          <w:bCs/>
          <w:sz w:val="28"/>
          <w:szCs w:val="28"/>
        </w:rPr>
      </w:pPr>
    </w:p>
    <w:p w14:paraId="216FAC43" w14:textId="5890C358" w:rsidR="00E124AC" w:rsidRPr="0046562D" w:rsidRDefault="00D3707D" w:rsidP="00D3707D">
      <w:pPr>
        <w:jc w:val="center"/>
        <w:rPr>
          <w:rFonts w:eastAsia="Times New Roman"/>
          <w:b/>
          <w:bCs/>
          <w:sz w:val="28"/>
          <w:szCs w:val="28"/>
        </w:rPr>
      </w:pPr>
      <w:r w:rsidRPr="0046562D">
        <w:rPr>
          <w:rFonts w:eastAsia="Times New Roman"/>
          <w:b/>
          <w:bCs/>
          <w:sz w:val="28"/>
          <w:szCs w:val="28"/>
        </w:rPr>
        <w:t>Планируемые результаты освоения образовательной программы</w:t>
      </w:r>
      <w:r w:rsidR="00E124AC" w:rsidRPr="0046562D">
        <w:rPr>
          <w:rFonts w:eastAsia="Times New Roman"/>
          <w:b/>
          <w:sz w:val="28"/>
          <w:szCs w:val="28"/>
        </w:rPr>
        <w:t>:</w:t>
      </w:r>
    </w:p>
    <w:p w14:paraId="543058C3" w14:textId="77777777" w:rsidR="00F34873" w:rsidRPr="0046562D" w:rsidRDefault="00F34873" w:rsidP="00F34873">
      <w:pPr>
        <w:ind w:firstLine="720"/>
        <w:jc w:val="both"/>
        <w:rPr>
          <w:rFonts w:eastAsia="Times New Roman"/>
          <w:sz w:val="28"/>
          <w:szCs w:val="28"/>
        </w:rPr>
      </w:pPr>
    </w:p>
    <w:p w14:paraId="5DCA032F" w14:textId="5B3EFF3D" w:rsidR="00D00C24" w:rsidRPr="0046562D" w:rsidRDefault="00D00C24" w:rsidP="009C45D1">
      <w:pPr>
        <w:ind w:firstLine="720"/>
        <w:jc w:val="both"/>
        <w:rPr>
          <w:sz w:val="28"/>
          <w:szCs w:val="28"/>
        </w:rPr>
      </w:pPr>
      <w:r w:rsidRPr="0046562D">
        <w:rPr>
          <w:rFonts w:eastAsia="Times New Roman"/>
          <w:b/>
          <w:bCs/>
          <w:sz w:val="28"/>
          <w:szCs w:val="28"/>
        </w:rPr>
        <w:t xml:space="preserve">Личностные результаты </w:t>
      </w:r>
      <w:r w:rsidRPr="0046562D">
        <w:rPr>
          <w:rFonts w:eastAsia="Times New Roman"/>
          <w:sz w:val="28"/>
          <w:szCs w:val="28"/>
        </w:rPr>
        <w:t>освоения обучающимися предмета</w:t>
      </w:r>
      <w:r w:rsidR="00E2314B" w:rsidRPr="0046562D">
        <w:rPr>
          <w:rFonts w:eastAsia="Times New Roman"/>
          <w:sz w:val="28"/>
          <w:szCs w:val="28"/>
        </w:rPr>
        <w:t xml:space="preserve"> </w:t>
      </w:r>
      <w:r w:rsidR="003C057C" w:rsidRPr="0046562D">
        <w:rPr>
          <w:rFonts w:eastAsia="Times New Roman"/>
          <w:sz w:val="28"/>
          <w:szCs w:val="28"/>
        </w:rPr>
        <w:t>«Труд (технология)»</w:t>
      </w:r>
      <w:r w:rsidRPr="0046562D">
        <w:rPr>
          <w:rFonts w:eastAsia="Times New Roman"/>
          <w:sz w:val="28"/>
          <w:szCs w:val="28"/>
        </w:rPr>
        <w:t>:</w:t>
      </w:r>
      <w:r w:rsidR="003254F3" w:rsidRPr="0046562D">
        <w:rPr>
          <w:rFonts w:eastAsia="Times New Roman"/>
          <w:sz w:val="28"/>
          <w:szCs w:val="28"/>
        </w:rPr>
        <w:t xml:space="preserve"> </w:t>
      </w:r>
      <w:r w:rsidRPr="0046562D">
        <w:rPr>
          <w:rFonts w:eastAsia="Times New Roman"/>
          <w:sz w:val="28"/>
          <w:szCs w:val="28"/>
        </w:rPr>
        <w:t>формирование</w:t>
      </w:r>
      <w:r w:rsidR="00E2314B" w:rsidRPr="0046562D">
        <w:rPr>
          <w:rFonts w:eastAsia="Times New Roman"/>
          <w:sz w:val="28"/>
          <w:szCs w:val="28"/>
        </w:rPr>
        <w:t xml:space="preserve"> </w:t>
      </w:r>
      <w:r w:rsidRPr="0046562D">
        <w:rPr>
          <w:rFonts w:eastAsia="Times New Roman"/>
          <w:sz w:val="28"/>
          <w:szCs w:val="28"/>
        </w:rPr>
        <w:t>целостного мировоззрения, проявление познавательной активности в области предметной технологической деятельности;</w:t>
      </w:r>
    </w:p>
    <w:p w14:paraId="29E913D1" w14:textId="77777777" w:rsidR="00D00C24" w:rsidRPr="0046562D" w:rsidRDefault="00511EAB" w:rsidP="00E2314B">
      <w:pPr>
        <w:tabs>
          <w:tab w:val="left" w:pos="1660"/>
          <w:tab w:val="left" w:pos="3400"/>
          <w:tab w:val="left" w:pos="4680"/>
          <w:tab w:val="left" w:pos="4980"/>
          <w:tab w:val="left" w:pos="5980"/>
          <w:tab w:val="left" w:pos="7300"/>
          <w:tab w:val="left" w:pos="7600"/>
          <w:tab w:val="left" w:pos="9040"/>
          <w:tab w:val="left" w:pos="10640"/>
        </w:tabs>
        <w:ind w:firstLine="720"/>
        <w:jc w:val="both"/>
        <w:rPr>
          <w:rFonts w:eastAsia="Times New Roman"/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 xml:space="preserve">формирование ответственного отношения к учению, готовности и способности </w:t>
      </w:r>
      <w:r w:rsidR="00D00C24" w:rsidRPr="0046562D">
        <w:rPr>
          <w:rFonts w:eastAsia="Times New Roman"/>
          <w:sz w:val="28"/>
          <w:szCs w:val="28"/>
        </w:rPr>
        <w:t>обучающихся</w:t>
      </w:r>
      <w:r w:rsidR="00D00C24" w:rsidRPr="0046562D">
        <w:rPr>
          <w:sz w:val="28"/>
          <w:szCs w:val="28"/>
        </w:rPr>
        <w:tab/>
      </w:r>
      <w:r w:rsidR="00D00C24" w:rsidRPr="0046562D">
        <w:rPr>
          <w:rFonts w:eastAsia="Times New Roman"/>
          <w:sz w:val="28"/>
          <w:szCs w:val="28"/>
        </w:rPr>
        <w:t>к</w:t>
      </w:r>
      <w:r w:rsidRPr="0046562D">
        <w:rPr>
          <w:rFonts w:eastAsia="Times New Roman"/>
          <w:sz w:val="28"/>
          <w:szCs w:val="28"/>
        </w:rPr>
        <w:t xml:space="preserve"> </w:t>
      </w:r>
      <w:r w:rsidR="00D00C24" w:rsidRPr="0046562D">
        <w:rPr>
          <w:rFonts w:eastAsia="Times New Roman"/>
          <w:sz w:val="28"/>
          <w:szCs w:val="28"/>
        </w:rPr>
        <w:t>саморазвитию и самообразованию на основе мотивации  к обучению и познанию;</w:t>
      </w:r>
    </w:p>
    <w:p w14:paraId="6DAA086C" w14:textId="77777777" w:rsidR="00E2314B" w:rsidRPr="0046562D" w:rsidRDefault="009C45D1" w:rsidP="00E2314B">
      <w:pPr>
        <w:tabs>
          <w:tab w:val="left" w:pos="1120"/>
          <w:tab w:val="left" w:pos="2620"/>
          <w:tab w:val="left" w:pos="2980"/>
          <w:tab w:val="left" w:pos="4920"/>
          <w:tab w:val="left" w:pos="5360"/>
          <w:tab w:val="left" w:pos="6760"/>
          <w:tab w:val="left" w:pos="7580"/>
          <w:tab w:val="left" w:pos="9260"/>
        </w:tabs>
        <w:ind w:firstLine="7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 xml:space="preserve">развитие трудолюбия и </w:t>
      </w:r>
      <w:r w:rsidR="00E2314B" w:rsidRPr="0046562D">
        <w:rPr>
          <w:rFonts w:eastAsia="Times New Roman"/>
          <w:sz w:val="28"/>
          <w:szCs w:val="28"/>
        </w:rPr>
        <w:t xml:space="preserve">ответственности за результаты своей </w:t>
      </w:r>
      <w:r w:rsidR="00D00C24" w:rsidRPr="0046562D">
        <w:rPr>
          <w:rFonts w:eastAsia="Times New Roman"/>
          <w:sz w:val="28"/>
          <w:szCs w:val="28"/>
        </w:rPr>
        <w:t>деятельности;</w:t>
      </w:r>
      <w:r w:rsidR="00D00C24" w:rsidRPr="0046562D">
        <w:rPr>
          <w:sz w:val="28"/>
          <w:szCs w:val="28"/>
        </w:rPr>
        <w:tab/>
      </w:r>
    </w:p>
    <w:p w14:paraId="2F120CB9" w14:textId="77777777" w:rsidR="00D00C24" w:rsidRPr="0046562D" w:rsidRDefault="00D00C24" w:rsidP="00E2314B">
      <w:pPr>
        <w:tabs>
          <w:tab w:val="left" w:pos="1120"/>
          <w:tab w:val="left" w:pos="2620"/>
          <w:tab w:val="left" w:pos="2980"/>
          <w:tab w:val="left" w:pos="4920"/>
          <w:tab w:val="left" w:pos="5360"/>
          <w:tab w:val="left" w:pos="6760"/>
          <w:tab w:val="left" w:pos="7580"/>
          <w:tab w:val="left" w:pos="9260"/>
        </w:tabs>
        <w:ind w:firstLine="7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формирование</w:t>
      </w:r>
      <w:r w:rsidR="00E2314B" w:rsidRPr="0046562D">
        <w:rPr>
          <w:sz w:val="28"/>
          <w:szCs w:val="28"/>
        </w:rPr>
        <w:t xml:space="preserve"> </w:t>
      </w:r>
      <w:r w:rsidRPr="0046562D">
        <w:rPr>
          <w:rFonts w:eastAsia="Times New Roman"/>
          <w:sz w:val="28"/>
          <w:szCs w:val="28"/>
        </w:rPr>
        <w:t>коммуникативной компетентности в общении и сотрудничестве со сверстниками, умение общаться при</w:t>
      </w:r>
      <w:r w:rsidR="00E2314B" w:rsidRPr="0046562D">
        <w:rPr>
          <w:sz w:val="28"/>
          <w:szCs w:val="28"/>
        </w:rPr>
        <w:t xml:space="preserve"> </w:t>
      </w:r>
      <w:r w:rsidRPr="0046562D">
        <w:rPr>
          <w:rFonts w:eastAsia="Times New Roman"/>
          <w:sz w:val="28"/>
          <w:szCs w:val="28"/>
        </w:rPr>
        <w:t>коллективном выполнении работ;</w:t>
      </w:r>
    </w:p>
    <w:p w14:paraId="627EE7DA" w14:textId="77777777" w:rsidR="00D00C24" w:rsidRPr="0046562D" w:rsidRDefault="00D00C24" w:rsidP="00E2314B">
      <w:pPr>
        <w:ind w:firstLine="720"/>
        <w:jc w:val="both"/>
        <w:rPr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формирование основ экологической культуры, бережное отношение к природным и хозяйственным</w:t>
      </w:r>
      <w:r w:rsidR="00E2314B" w:rsidRPr="0046562D">
        <w:rPr>
          <w:sz w:val="28"/>
          <w:szCs w:val="28"/>
        </w:rPr>
        <w:t xml:space="preserve"> </w:t>
      </w:r>
      <w:r w:rsidRPr="0046562D">
        <w:rPr>
          <w:rFonts w:eastAsia="Times New Roman"/>
          <w:sz w:val="28"/>
          <w:szCs w:val="28"/>
        </w:rPr>
        <w:t>ресурсам;</w:t>
      </w:r>
    </w:p>
    <w:p w14:paraId="39917D72" w14:textId="77777777" w:rsidR="00D00C24" w:rsidRPr="0046562D" w:rsidRDefault="00D00C24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46562D">
        <w:rPr>
          <w:rFonts w:eastAsia="Times New Roman"/>
          <w:sz w:val="28"/>
          <w:szCs w:val="28"/>
        </w:rPr>
        <w:t>развитие эстетического сознания через освоение художественного</w:t>
      </w:r>
      <w:r w:rsidR="00F34873" w:rsidRPr="0046562D">
        <w:rPr>
          <w:rFonts w:eastAsia="Times New Roman"/>
          <w:sz w:val="28"/>
          <w:szCs w:val="28"/>
        </w:rPr>
        <w:t xml:space="preserve"> наследия народов России и мира.</w:t>
      </w:r>
    </w:p>
    <w:p w14:paraId="1D8663CB" w14:textId="77777777" w:rsidR="00F34873" w:rsidRPr="0046562D" w:rsidRDefault="00F34873" w:rsidP="00E2314B">
      <w:pPr>
        <w:ind w:firstLine="720"/>
        <w:jc w:val="both"/>
        <w:rPr>
          <w:sz w:val="28"/>
          <w:szCs w:val="28"/>
        </w:rPr>
      </w:pPr>
    </w:p>
    <w:p w14:paraId="47AF335E" w14:textId="6E2B87EC" w:rsidR="00511EAB" w:rsidRPr="007C014A" w:rsidRDefault="00D00C24" w:rsidP="00A3721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 xml:space="preserve">Метапредметные результаты </w:t>
      </w:r>
      <w:r w:rsidRPr="007C014A">
        <w:rPr>
          <w:rFonts w:eastAsia="Times New Roman"/>
          <w:sz w:val="28"/>
          <w:szCs w:val="28"/>
        </w:rPr>
        <w:t>освоения учащимися предмета</w:t>
      </w:r>
      <w:r w:rsidR="00A37211" w:rsidRPr="007C014A">
        <w:rPr>
          <w:rFonts w:eastAsia="Times New Roman"/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«Трудовое обучение»:</w:t>
      </w:r>
      <w:r w:rsidR="00D3707D" w:rsidRPr="007C014A">
        <w:rPr>
          <w:rFonts w:eastAsia="Times New Roman"/>
          <w:sz w:val="28"/>
          <w:szCs w:val="28"/>
        </w:rPr>
        <w:t xml:space="preserve"> -</w:t>
      </w:r>
      <w:r w:rsidRPr="007C014A">
        <w:rPr>
          <w:rFonts w:eastAsia="Times New Roman"/>
          <w:sz w:val="28"/>
          <w:szCs w:val="28"/>
        </w:rPr>
        <w:t>самостоятельное</w:t>
      </w:r>
      <w:r w:rsidR="00A3721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определение цели своего обучения, постановка</w:t>
      </w:r>
      <w:r w:rsidR="007C014A">
        <w:rPr>
          <w:rFonts w:eastAsia="Times New Roman"/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и  формулировка  для  себя  новых  задач  в  учебе  и</w:t>
      </w:r>
      <w:r w:rsidR="00511EA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познавательной деятельности;</w:t>
      </w:r>
    </w:p>
    <w:p w14:paraId="27528813" w14:textId="0365A9B0" w:rsidR="00511EAB" w:rsidRPr="007C014A" w:rsidRDefault="00511EAB" w:rsidP="00E2314B">
      <w:pPr>
        <w:tabs>
          <w:tab w:val="left" w:pos="2340"/>
          <w:tab w:val="left" w:pos="4020"/>
          <w:tab w:val="left" w:pos="5160"/>
          <w:tab w:val="left" w:pos="7920"/>
          <w:tab w:val="left" w:pos="9600"/>
        </w:tabs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планирование и процесс познавательно-трудовой </w:t>
      </w:r>
      <w:r w:rsidR="00D00C24" w:rsidRPr="007C014A">
        <w:rPr>
          <w:rFonts w:eastAsia="Times New Roman"/>
          <w:sz w:val="28"/>
          <w:szCs w:val="28"/>
        </w:rPr>
        <w:t>деятельности;</w:t>
      </w:r>
      <w:r w:rsidR="00D00C24" w:rsidRPr="007C014A">
        <w:rPr>
          <w:rFonts w:eastAsia="Times New Roman"/>
          <w:sz w:val="28"/>
          <w:szCs w:val="28"/>
        </w:rPr>
        <w:tab/>
      </w:r>
    </w:p>
    <w:p w14:paraId="243AFC19" w14:textId="77777777" w:rsidR="00D00C24" w:rsidRPr="007C014A" w:rsidRDefault="00D00C24" w:rsidP="009C45D1">
      <w:pPr>
        <w:tabs>
          <w:tab w:val="left" w:pos="2340"/>
          <w:tab w:val="left" w:pos="4020"/>
          <w:tab w:val="left" w:pos="5160"/>
          <w:tab w:val="left" w:pos="7920"/>
          <w:tab w:val="left" w:pos="9600"/>
        </w:tabs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осознанное</w:t>
      </w:r>
      <w:r w:rsidR="00511EA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использование речевых средств в соответствие с задачей коммуникации для выражения своих чувств,</w:t>
      </w:r>
      <w:r w:rsidR="00511EAB" w:rsidRPr="007C014A">
        <w:rPr>
          <w:rFonts w:eastAsia="Times New Roman"/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мыслей, потребностей;</w:t>
      </w:r>
    </w:p>
    <w:p w14:paraId="05E61198" w14:textId="77777777" w:rsidR="00D00C24" w:rsidRPr="007C014A" w:rsidRDefault="00D00C24" w:rsidP="009C45D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организация учебного сотрудничества и совместной деятельности с учителем и сверстниками; оценивание правильности выполнения учебной задачи, собственных возможностей ее решения; соблюдения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производства. </w:t>
      </w:r>
    </w:p>
    <w:p w14:paraId="663DA4C5" w14:textId="77777777" w:rsidR="00F34873" w:rsidRPr="007C014A" w:rsidRDefault="00F34873" w:rsidP="009C45D1">
      <w:pPr>
        <w:ind w:firstLine="720"/>
        <w:jc w:val="both"/>
        <w:rPr>
          <w:rFonts w:eastAsia="Times New Roman"/>
          <w:sz w:val="28"/>
          <w:szCs w:val="28"/>
        </w:rPr>
      </w:pPr>
    </w:p>
    <w:p w14:paraId="65E70E61" w14:textId="77777777" w:rsidR="00D00C24" w:rsidRPr="007C014A" w:rsidRDefault="00F34873" w:rsidP="00F34873">
      <w:pPr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          </w:t>
      </w:r>
      <w:r w:rsidR="00D00C24" w:rsidRPr="007C014A">
        <w:rPr>
          <w:rFonts w:eastAsia="Times New Roman"/>
          <w:b/>
          <w:bCs/>
          <w:sz w:val="28"/>
          <w:szCs w:val="28"/>
        </w:rPr>
        <w:t xml:space="preserve">Предметные результаты </w:t>
      </w:r>
      <w:r w:rsidR="00D00C24" w:rsidRPr="007C014A">
        <w:rPr>
          <w:rFonts w:eastAsia="Times New Roman"/>
          <w:sz w:val="28"/>
          <w:szCs w:val="28"/>
        </w:rPr>
        <w:t>освоения учащимися предмета</w:t>
      </w:r>
      <w:r w:rsidR="005277E1" w:rsidRPr="007C014A">
        <w:rPr>
          <w:rFonts w:eastAsia="Times New Roman"/>
          <w:sz w:val="28"/>
          <w:szCs w:val="28"/>
        </w:rPr>
        <w:t xml:space="preserve"> </w:t>
      </w:r>
      <w:r w:rsidR="00D00C24" w:rsidRPr="007C014A">
        <w:rPr>
          <w:rFonts w:eastAsia="Times New Roman"/>
          <w:sz w:val="28"/>
          <w:szCs w:val="28"/>
        </w:rPr>
        <w:t>«Трудовое обучение»:</w:t>
      </w:r>
    </w:p>
    <w:p w14:paraId="6C1F7FE5" w14:textId="77777777" w:rsidR="00D00C24" w:rsidRPr="007C014A" w:rsidRDefault="00D00C24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>в познавательной сфере:</w:t>
      </w:r>
      <w:r w:rsidR="00F34873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освоение роли техники и технологий для прогрессивного развития общества;</w:t>
      </w:r>
    </w:p>
    <w:p w14:paraId="0F7A5A2C" w14:textId="77777777" w:rsidR="00D00C24" w:rsidRPr="007C014A" w:rsidRDefault="00D00C24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практическое освоение обучающимися основ проектно- исследовательской деятельности;</w:t>
      </w:r>
    </w:p>
    <w:p w14:paraId="63E205B3" w14:textId="77777777" w:rsidR="00D00C24" w:rsidRPr="007C014A" w:rsidRDefault="00D00C24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развитие умений применять технологии представления, преобразования и использования</w:t>
      </w:r>
    </w:p>
    <w:p w14:paraId="71019B4F" w14:textId="77777777" w:rsidR="00D00C24" w:rsidRPr="007C014A" w:rsidRDefault="00D00C24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информации, оценивать возможности в области применения средств и инструментов ИКТ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в современном производстве или сфере обслуживания;</w:t>
      </w:r>
    </w:p>
    <w:p w14:paraId="65B02C7E" w14:textId="77777777" w:rsidR="00D00C24" w:rsidRPr="007C014A" w:rsidRDefault="00D00C24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lastRenderedPageBreak/>
        <w:t>формирование умений устанавливать взаимосвязь знаний по разным учебным предметам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для решения учебных задач;</w:t>
      </w:r>
    </w:p>
    <w:p w14:paraId="32A7D549" w14:textId="77777777" w:rsidR="00D00C24" w:rsidRPr="007C014A" w:rsidRDefault="00F34873" w:rsidP="00F34873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  </w:t>
      </w:r>
      <w:r w:rsidR="00D00C24" w:rsidRPr="007C014A">
        <w:rPr>
          <w:rFonts w:eastAsia="Times New Roman"/>
          <w:b/>
          <w:bCs/>
          <w:sz w:val="28"/>
          <w:szCs w:val="28"/>
        </w:rPr>
        <w:t>в трудовой сфере:</w:t>
      </w:r>
    </w:p>
    <w:p w14:paraId="6BAE207E" w14:textId="77777777" w:rsidR="00D00C24" w:rsidRPr="007C014A" w:rsidRDefault="00D00C24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планирование технологического процесса и процесса труда;</w:t>
      </w:r>
    </w:p>
    <w:p w14:paraId="12216CD9" w14:textId="77777777" w:rsidR="00D00C24" w:rsidRPr="007C014A" w:rsidRDefault="00D00C24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выполнение технологических операций с соблюдением установленных норм, стандартов, ограничений;</w:t>
      </w:r>
    </w:p>
    <w:p w14:paraId="27598A0A" w14:textId="77777777" w:rsidR="00D00C24" w:rsidRPr="007C014A" w:rsidRDefault="00D00C24" w:rsidP="00A3721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соблюдение  трудовой  и  технологической  дисциплины,  норм,  правил  </w:t>
      </w:r>
      <w:r w:rsidR="009C45D1" w:rsidRPr="007C014A">
        <w:rPr>
          <w:rFonts w:eastAsia="Times New Roman"/>
          <w:sz w:val="28"/>
          <w:szCs w:val="28"/>
        </w:rPr>
        <w:t xml:space="preserve">        </w:t>
      </w:r>
      <w:r w:rsidRPr="007C014A">
        <w:rPr>
          <w:rFonts w:eastAsia="Times New Roman"/>
          <w:sz w:val="28"/>
          <w:szCs w:val="28"/>
        </w:rPr>
        <w:t>безопасного  труда,  пожарной</w:t>
      </w:r>
      <w:r w:rsidR="00A3721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безопасности, правил санитарии и гигиены;</w:t>
      </w:r>
    </w:p>
    <w:p w14:paraId="311166DE" w14:textId="77777777" w:rsidR="00D00C24" w:rsidRPr="007C014A" w:rsidRDefault="00D00C24" w:rsidP="00A3721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 мотивационной сфере:</w:t>
      </w:r>
      <w:r w:rsidR="009C45D1" w:rsidRPr="007C014A">
        <w:rPr>
          <w:sz w:val="28"/>
          <w:szCs w:val="28"/>
        </w:rPr>
        <w:t xml:space="preserve"> </w:t>
      </w:r>
      <w:r w:rsidR="009C45D1" w:rsidRPr="007C014A">
        <w:rPr>
          <w:rFonts w:eastAsia="Times New Roman"/>
          <w:sz w:val="28"/>
          <w:szCs w:val="28"/>
        </w:rPr>
        <w:t xml:space="preserve">оценивание своей способности к труду в конкретной </w:t>
      </w:r>
      <w:r w:rsidRPr="007C014A">
        <w:rPr>
          <w:rFonts w:eastAsia="Times New Roman"/>
          <w:sz w:val="28"/>
          <w:szCs w:val="28"/>
        </w:rPr>
        <w:t>предметной</w:t>
      </w:r>
      <w:r w:rsidRPr="007C014A">
        <w:rPr>
          <w:rFonts w:eastAsia="Times New Roman"/>
          <w:sz w:val="28"/>
          <w:szCs w:val="28"/>
        </w:rPr>
        <w:tab/>
      </w:r>
      <w:r w:rsidR="009C45D1" w:rsidRPr="007C014A">
        <w:rPr>
          <w:rFonts w:eastAsia="Times New Roman"/>
          <w:sz w:val="28"/>
          <w:szCs w:val="28"/>
        </w:rPr>
        <w:t xml:space="preserve"> </w:t>
      </w:r>
      <w:r w:rsidR="00A37211" w:rsidRPr="007C014A">
        <w:rPr>
          <w:rFonts w:eastAsia="Times New Roman"/>
          <w:sz w:val="28"/>
          <w:szCs w:val="28"/>
        </w:rPr>
        <w:t xml:space="preserve">деятельности, </w:t>
      </w:r>
      <w:r w:rsidRPr="007C014A">
        <w:rPr>
          <w:rFonts w:eastAsia="Times New Roman"/>
          <w:sz w:val="28"/>
          <w:szCs w:val="28"/>
        </w:rPr>
        <w:t>осознание</w:t>
      </w:r>
      <w:r w:rsidR="00A3721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ответственности за качество результатов труда;</w:t>
      </w:r>
    </w:p>
    <w:p w14:paraId="03A42633" w14:textId="77777777" w:rsidR="00D00C24" w:rsidRPr="007C014A" w:rsidRDefault="00D00C24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формирование представлений о мире профессий;</w:t>
      </w:r>
    </w:p>
    <w:p w14:paraId="4B5A13F2" w14:textId="77777777" w:rsidR="00D00C24" w:rsidRPr="007C014A" w:rsidRDefault="00D00C24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выраженная готовность к труду в сфере материального производства или сфере услуг;</w:t>
      </w:r>
    </w:p>
    <w:p w14:paraId="59BC0534" w14:textId="77777777" w:rsidR="00050318" w:rsidRPr="007C014A" w:rsidRDefault="00D00C24" w:rsidP="008E18D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стремление к экономии и бережливости в расходовании времени, материалов, денежных средств, труда;</w:t>
      </w:r>
    </w:p>
    <w:p w14:paraId="1D207103" w14:textId="77777777" w:rsidR="00050318" w:rsidRPr="007C014A" w:rsidRDefault="00050318" w:rsidP="00E2314B">
      <w:pPr>
        <w:ind w:firstLine="720"/>
        <w:jc w:val="both"/>
        <w:rPr>
          <w:rFonts w:eastAsia="Times New Roman"/>
          <w:sz w:val="28"/>
          <w:szCs w:val="28"/>
        </w:rPr>
      </w:pPr>
    </w:p>
    <w:p w14:paraId="009C40C2" w14:textId="753547EB" w:rsidR="005277E1" w:rsidRPr="007C014A" w:rsidRDefault="005277E1" w:rsidP="00B03EA9">
      <w:pPr>
        <w:jc w:val="center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 xml:space="preserve">Основные знания </w:t>
      </w:r>
      <w:r w:rsidR="009C45D1" w:rsidRPr="007C014A">
        <w:rPr>
          <w:rFonts w:eastAsia="Times New Roman"/>
          <w:b/>
          <w:bCs/>
          <w:sz w:val="28"/>
          <w:szCs w:val="28"/>
        </w:rPr>
        <w:t xml:space="preserve">и умения учащихся к концу </w:t>
      </w:r>
      <w:r w:rsidRPr="007C014A">
        <w:rPr>
          <w:rFonts w:eastAsia="Times New Roman"/>
          <w:b/>
          <w:bCs/>
          <w:sz w:val="28"/>
          <w:szCs w:val="28"/>
        </w:rPr>
        <w:t xml:space="preserve"> V</w:t>
      </w:r>
      <w:r w:rsidR="00302A3C">
        <w:rPr>
          <w:rFonts w:eastAsia="Times New Roman"/>
          <w:b/>
          <w:bCs/>
          <w:sz w:val="28"/>
          <w:szCs w:val="28"/>
        </w:rPr>
        <w:t>1</w:t>
      </w:r>
      <w:r w:rsidR="009C45D1" w:rsidRPr="007C014A">
        <w:rPr>
          <w:rFonts w:eastAsia="Times New Roman"/>
          <w:b/>
          <w:bCs/>
          <w:sz w:val="28"/>
          <w:szCs w:val="28"/>
        </w:rPr>
        <w:t xml:space="preserve"> </w:t>
      </w:r>
      <w:r w:rsidRPr="007C014A">
        <w:rPr>
          <w:rFonts w:eastAsia="Times New Roman"/>
          <w:b/>
          <w:bCs/>
          <w:sz w:val="28"/>
          <w:szCs w:val="28"/>
        </w:rPr>
        <w:t>класс</w:t>
      </w:r>
      <w:r w:rsidR="009C45D1" w:rsidRPr="007C014A">
        <w:rPr>
          <w:rFonts w:eastAsia="Times New Roman"/>
          <w:b/>
          <w:bCs/>
          <w:sz w:val="28"/>
          <w:szCs w:val="28"/>
        </w:rPr>
        <w:t>а</w:t>
      </w:r>
    </w:p>
    <w:p w14:paraId="056CFC97" w14:textId="77777777" w:rsidR="005277E1" w:rsidRPr="007C014A" w:rsidRDefault="005277E1" w:rsidP="00E2314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>Учащиеся должны знать:</w:t>
      </w:r>
    </w:p>
    <w:p w14:paraId="4122E37B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общее устройство швейной машины с ножным приводом; сведения об инструментах и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приспособлениях, их назначении и устройстве;</w:t>
      </w:r>
    </w:p>
    <w:p w14:paraId="727DB49D" w14:textId="77777777" w:rsidR="00A37211" w:rsidRPr="007C014A" w:rsidRDefault="005277E1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виды текстильных волокон, тканей и их свойства; </w:t>
      </w:r>
    </w:p>
    <w:p w14:paraId="5B86DE33" w14:textId="77777777" w:rsidR="00A37211" w:rsidRPr="007C014A" w:rsidRDefault="005277E1" w:rsidP="00A3721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правила построения и оформления чертежей</w:t>
      </w:r>
      <w:r w:rsidR="00A3721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 xml:space="preserve">швейных изделий и изготовления выкроек; </w:t>
      </w:r>
    </w:p>
    <w:p w14:paraId="60072B68" w14:textId="77777777" w:rsidR="005277E1" w:rsidRPr="007C014A" w:rsidRDefault="005277E1" w:rsidP="00A3721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 моделировании швейных изделий; санитарно-гигиенические требования, правила безопасной работы и организации рабочего места швеи;</w:t>
      </w:r>
    </w:p>
    <w:p w14:paraId="0E192FAB" w14:textId="77777777" w:rsidR="00A37211" w:rsidRPr="007C014A" w:rsidRDefault="005277E1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требования, предъявляемые к качеству и отделке изделий; санитарно-гигиенические требования при работе с продуктами; </w:t>
      </w:r>
    </w:p>
    <w:p w14:paraId="77466266" w14:textId="77777777" w:rsidR="00A37211" w:rsidRPr="007C014A" w:rsidRDefault="005277E1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способы холодной тепловой обработки овощей; </w:t>
      </w:r>
    </w:p>
    <w:p w14:paraId="6239D47F" w14:textId="77777777" w:rsidR="00A37211" w:rsidRPr="007C014A" w:rsidRDefault="005277E1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виды посуды и приспособлений для приготовления различных блюд; </w:t>
      </w:r>
    </w:p>
    <w:p w14:paraId="5F99E646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приемы сервировки и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оформления стола;</w:t>
      </w:r>
    </w:p>
    <w:p w14:paraId="2E23F8FA" w14:textId="77777777" w:rsidR="00A37211" w:rsidRPr="007C014A" w:rsidRDefault="005277E1" w:rsidP="009C45D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элементы простейшей электрической цепи; </w:t>
      </w:r>
    </w:p>
    <w:p w14:paraId="351357BA" w14:textId="77777777" w:rsidR="00A37211" w:rsidRPr="007C014A" w:rsidRDefault="005277E1" w:rsidP="009C45D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основные виды установочных изделий; </w:t>
      </w:r>
    </w:p>
    <w:p w14:paraId="42194A4B" w14:textId="77777777" w:rsidR="00A37211" w:rsidRPr="007C014A" w:rsidRDefault="005277E1" w:rsidP="009C45D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виды изоляций и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 xml:space="preserve">изоляционных материалов; </w:t>
      </w:r>
    </w:p>
    <w:p w14:paraId="5F440346" w14:textId="77777777" w:rsidR="005277E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схемы и устройство одно- и двухлампового светильников;</w:t>
      </w:r>
    </w:p>
    <w:p w14:paraId="4F3E8113" w14:textId="77777777" w:rsidR="005277E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назначение и основные части пылесосов, электроутюгов, правила приемы эксплуатации бытовой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техники, ухода за жилыми помещениями и мебелью;</w:t>
      </w:r>
    </w:p>
    <w:p w14:paraId="2BEA9E47" w14:textId="77777777" w:rsidR="00A37211" w:rsidRPr="007C014A" w:rsidRDefault="005277E1" w:rsidP="00E2314B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правила ухода за нижней и верхней одеждой, за домашней обувью; </w:t>
      </w:r>
    </w:p>
    <w:p w14:paraId="62C6E49B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способы и приемы ремонта одежды;</w:t>
      </w:r>
    </w:p>
    <w:p w14:paraId="033CEDD9" w14:textId="77777777" w:rsidR="005277E1" w:rsidRPr="007C014A" w:rsidRDefault="00F34873" w:rsidP="00F34873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</w:t>
      </w:r>
      <w:r w:rsidR="005277E1" w:rsidRPr="007C014A">
        <w:rPr>
          <w:rFonts w:eastAsia="Times New Roman"/>
          <w:b/>
          <w:bCs/>
          <w:sz w:val="28"/>
          <w:szCs w:val="28"/>
        </w:rPr>
        <w:t>Учащиеся должны уметь:</w:t>
      </w:r>
    </w:p>
    <w:p w14:paraId="537D41A6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выполнять ручные швы, стежки;</w:t>
      </w:r>
    </w:p>
    <w:p w14:paraId="074C5068" w14:textId="77777777" w:rsidR="00A37211" w:rsidRPr="007C014A" w:rsidRDefault="005277E1" w:rsidP="009C45D1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изготавливать выкройки спецодежды (головной убор, фартук), кроить и шить эти изделия на швейной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 xml:space="preserve">машине; </w:t>
      </w:r>
    </w:p>
    <w:p w14:paraId="15B55AC2" w14:textId="77777777" w:rsidR="005277E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заправлять швейную машину нитками и регулировать их натяжение, регулировать длину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стежка; выполнять влажно - тепловую обработку тканей и изделий;</w:t>
      </w:r>
    </w:p>
    <w:p w14:paraId="6967880F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lastRenderedPageBreak/>
        <w:t>правильно пользоваться ручными инструментами и приспособлениями; соблюдать порядок на рабочем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месте и правила безопасной работы;</w:t>
      </w:r>
    </w:p>
    <w:p w14:paraId="43DBA182" w14:textId="77777777" w:rsidR="009C45D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определять доброкачественность овощей, приготавливать из них закуски и вторые блюда, определять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качество этих блюд, соблюдать и выполнять санитарно-гигиенические требования при работе с</w:t>
      </w:r>
      <w:r w:rsidR="00E2314B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продуктами;</w:t>
      </w:r>
    </w:p>
    <w:p w14:paraId="5BCFCDF1" w14:textId="77777777" w:rsidR="005277E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уметь создавать уют, микроклимат, чистоту и порядок в доме; эксплуатировать, обслуживать и</w:t>
      </w:r>
      <w:r w:rsidR="009C45D1"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производить мелкий ремонт бытовой техники;</w:t>
      </w:r>
    </w:p>
    <w:p w14:paraId="4E1C8EF6" w14:textId="77777777" w:rsidR="005277E1" w:rsidRPr="007C014A" w:rsidRDefault="005277E1" w:rsidP="00E2314B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ухаживать за нижней и верхней одеждой;</w:t>
      </w:r>
    </w:p>
    <w:p w14:paraId="38A5493C" w14:textId="77777777" w:rsidR="005277E1" w:rsidRPr="007C014A" w:rsidRDefault="005277E1" w:rsidP="009C45D1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производить ремонт нижней и верхней одежды;</w:t>
      </w:r>
    </w:p>
    <w:p w14:paraId="37F762C8" w14:textId="77777777" w:rsidR="005277E1" w:rsidRPr="007C014A" w:rsidRDefault="005277E1" w:rsidP="00E2314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собирать электрическую цепь, заменять вилки и шнуры бытовых электроприборов; организовывать рабочее место и соблюдать правила безопасности труда и личной гигиены; определять качество изготовленных изделий и выполненных работ</w:t>
      </w:r>
      <w:r w:rsidRPr="007C014A">
        <w:rPr>
          <w:rFonts w:eastAsia="Times New Roman"/>
          <w:b/>
          <w:bCs/>
          <w:sz w:val="28"/>
          <w:szCs w:val="28"/>
        </w:rPr>
        <w:t>.</w:t>
      </w:r>
    </w:p>
    <w:p w14:paraId="28956049" w14:textId="77777777" w:rsidR="00415ECC" w:rsidRPr="007C014A" w:rsidRDefault="00415ECC" w:rsidP="00E2314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</w:p>
    <w:p w14:paraId="059B8AE4" w14:textId="18150952" w:rsidR="00415ECC" w:rsidRPr="007C014A" w:rsidRDefault="00415ECC" w:rsidP="00415ECC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>Основные знания и умения учащихся к концу VI</w:t>
      </w:r>
      <w:r w:rsidR="00302A3C">
        <w:rPr>
          <w:rFonts w:eastAsia="Times New Roman"/>
          <w:b/>
          <w:bCs/>
          <w:sz w:val="28"/>
          <w:szCs w:val="28"/>
        </w:rPr>
        <w:t>1</w:t>
      </w:r>
      <w:r w:rsidRPr="007C014A">
        <w:rPr>
          <w:rFonts w:eastAsia="Times New Roman"/>
          <w:b/>
          <w:bCs/>
          <w:sz w:val="28"/>
          <w:szCs w:val="28"/>
        </w:rPr>
        <w:t xml:space="preserve"> класса</w:t>
      </w:r>
    </w:p>
    <w:p w14:paraId="3B2C1369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 xml:space="preserve"> Учащиеся должны знать:</w:t>
      </w:r>
    </w:p>
    <w:p w14:paraId="24F18108" w14:textId="77777777" w:rsidR="00415ECC" w:rsidRPr="007C014A" w:rsidRDefault="00415ECC" w:rsidP="00415ECC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назначение и устройство ножного привода швейной машины; </w:t>
      </w:r>
    </w:p>
    <w:p w14:paraId="5FEFDA3C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правила подбора машинных игл;</w:t>
      </w:r>
    </w:p>
    <w:p w14:paraId="0F9410D5" w14:textId="170A5169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последовательность построения чертежей юбок (брюк, жилетов),</w:t>
      </w:r>
      <w:r w:rsidR="007C014A">
        <w:rPr>
          <w:rFonts w:eastAsia="Times New Roman"/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способы моделирования и технологию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изготовления;</w:t>
      </w:r>
    </w:p>
    <w:p w14:paraId="3E567779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способы первичной и тепловой обработки макаронных изделий, круп, молока и молочных продуктов,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их значение в питании;</w:t>
      </w:r>
    </w:p>
    <w:p w14:paraId="16322A5C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устройство, принцип действия и применение электромагнитов;</w:t>
      </w:r>
    </w:p>
    <w:p w14:paraId="1D8FD740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требования к интерьеру, роль мебели и декоративных элементов в оформлении интерьеров;</w:t>
      </w:r>
    </w:p>
    <w:p w14:paraId="32418532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виды летней обуви и ухода за ней;</w:t>
      </w:r>
    </w:p>
    <w:p w14:paraId="169FABE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способы и приемы стирки, чистки и ухода за одеждой;</w:t>
      </w:r>
    </w:p>
    <w:p w14:paraId="069377FF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словарь по темам и пользоваться им.</w:t>
      </w:r>
    </w:p>
    <w:p w14:paraId="626F1D65" w14:textId="77777777" w:rsidR="00415ECC" w:rsidRPr="007C014A" w:rsidRDefault="00415ECC" w:rsidP="00415ECC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 </w:t>
      </w:r>
      <w:r w:rsidRPr="007C014A">
        <w:rPr>
          <w:rFonts w:eastAsia="Times New Roman"/>
          <w:b/>
          <w:bCs/>
          <w:sz w:val="28"/>
          <w:szCs w:val="28"/>
        </w:rPr>
        <w:t>Учащиеся должны уметь:</w:t>
      </w:r>
    </w:p>
    <w:p w14:paraId="5BC78887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работать на швейной машине с ножным приводом: подбирать и устанавливать машинные иглы,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наматывать нитку на шпульку;</w:t>
      </w:r>
    </w:p>
    <w:p w14:paraId="10CD7EE9" w14:textId="1F2161D9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определять свойства шерстяных и шелковых тканей и учитывать их при пошиве изделий;</w:t>
      </w:r>
    </w:p>
    <w:p w14:paraId="368A5848" w14:textId="558B12D0" w:rsidR="00415ECC" w:rsidRPr="007C014A" w:rsidRDefault="00415ECC" w:rsidP="00415ECC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 xml:space="preserve">составлять и читать чертежи юбок;  </w:t>
      </w:r>
    </w:p>
    <w:p w14:paraId="74699F5D" w14:textId="13AB2DAE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кроить и шить юбку, определять качество готового изделия,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анализировать причины допущенных отклонений;</w:t>
      </w:r>
    </w:p>
    <w:p w14:paraId="1313B17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приготавливать блюда из макаронных изделий, молочных продуктов и из теста; читать схемы электрических цепей с электромагнитом и собирать электромагнит; ремонтировать одежду и выполнять простую и художественную штопку; ухаживать за летней обувью и готовить ее к хранению на зиму; выполнять эскизы планировки и интерьера жилых помещений;</w:t>
      </w:r>
    </w:p>
    <w:p w14:paraId="758CE83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стирать, сушить и чистить одежду;</w:t>
      </w:r>
    </w:p>
    <w:p w14:paraId="39B67894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пользоваться стиральной машиной, холодильником и другой бытовой техникой.</w:t>
      </w:r>
    </w:p>
    <w:p w14:paraId="283C8887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</w:p>
    <w:p w14:paraId="1B315B1F" w14:textId="77777777" w:rsidR="006A1FF0" w:rsidRDefault="006A1FF0" w:rsidP="00415ECC">
      <w:pPr>
        <w:jc w:val="both"/>
        <w:rPr>
          <w:rFonts w:eastAsia="Times New Roman"/>
          <w:b/>
          <w:bCs/>
          <w:sz w:val="28"/>
          <w:szCs w:val="28"/>
        </w:rPr>
      </w:pPr>
    </w:p>
    <w:p w14:paraId="364CA31A" w14:textId="77777777" w:rsidR="006A1FF0" w:rsidRDefault="006A1FF0" w:rsidP="00415ECC">
      <w:pPr>
        <w:jc w:val="both"/>
        <w:rPr>
          <w:rFonts w:eastAsia="Times New Roman"/>
          <w:b/>
          <w:bCs/>
          <w:sz w:val="28"/>
          <w:szCs w:val="28"/>
        </w:rPr>
      </w:pPr>
    </w:p>
    <w:p w14:paraId="354E76D0" w14:textId="4F81815D" w:rsidR="00415ECC" w:rsidRPr="007C014A" w:rsidRDefault="00415ECC" w:rsidP="00415ECC">
      <w:pPr>
        <w:jc w:val="both"/>
        <w:rPr>
          <w:rFonts w:eastAsia="Times New Roman"/>
          <w:b/>
          <w:bCs/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lastRenderedPageBreak/>
        <w:t>Основные знания</w:t>
      </w:r>
      <w:r w:rsidR="00557808" w:rsidRPr="007C014A">
        <w:rPr>
          <w:rFonts w:eastAsia="Times New Roman"/>
          <w:b/>
          <w:bCs/>
          <w:sz w:val="28"/>
          <w:szCs w:val="28"/>
        </w:rPr>
        <w:t xml:space="preserve"> и умения учащихся к концу VII</w:t>
      </w:r>
      <w:r w:rsidR="00302A3C">
        <w:rPr>
          <w:rFonts w:eastAsia="Times New Roman"/>
          <w:b/>
          <w:bCs/>
          <w:sz w:val="28"/>
          <w:szCs w:val="28"/>
        </w:rPr>
        <w:t xml:space="preserve">1 </w:t>
      </w:r>
      <w:r w:rsidRPr="007C014A">
        <w:rPr>
          <w:rFonts w:eastAsia="Times New Roman"/>
          <w:b/>
          <w:bCs/>
          <w:sz w:val="28"/>
          <w:szCs w:val="28"/>
        </w:rPr>
        <w:t xml:space="preserve">класса </w:t>
      </w:r>
    </w:p>
    <w:p w14:paraId="1E30E640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b/>
          <w:bCs/>
          <w:sz w:val="28"/>
          <w:szCs w:val="28"/>
        </w:rPr>
        <w:t>Учащиеся должны знать:</w:t>
      </w:r>
    </w:p>
    <w:p w14:paraId="54FDF32D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обобщенно о швейном производстве;</w:t>
      </w:r>
    </w:p>
    <w:p w14:paraId="2D66DB97" w14:textId="77777777" w:rsidR="00415ECC" w:rsidRPr="007C014A" w:rsidRDefault="00415ECC" w:rsidP="00415ECC">
      <w:pPr>
        <w:tabs>
          <w:tab w:val="left" w:pos="7080"/>
        </w:tabs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требования безопасности труда, производственной и личной гигиены;</w:t>
      </w:r>
    </w:p>
    <w:p w14:paraId="5E030C51" w14:textId="77777777" w:rsidR="00415ECC" w:rsidRPr="007C014A" w:rsidRDefault="00415ECC" w:rsidP="00415ECC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основные свойства и применение швейных материалов;</w:t>
      </w:r>
    </w:p>
    <w:p w14:paraId="35FC5ECF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наименование, назначение и способы применения швейного инструмента и приспособлений малой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механизации;</w:t>
      </w:r>
    </w:p>
    <w:p w14:paraId="2DCE0DC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виды стандартов и технико-технологической документации, используемых в швейной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промышленности;</w:t>
      </w:r>
    </w:p>
    <w:p w14:paraId="54F4732C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наименование, назначение ручных и машинных  стежков и строчек;</w:t>
      </w:r>
    </w:p>
    <w:p w14:paraId="40F348EF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общие сведения об устройстве, названии и принципе действия основных узлов и механизмов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промышленной швейной машины;</w:t>
      </w:r>
    </w:p>
    <w:p w14:paraId="5041CC85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сведения о техническом обслуживании швейных машин;</w:t>
      </w:r>
    </w:p>
    <w:p w14:paraId="074FE00A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технологию ручных и машинных швейных работ;</w:t>
      </w:r>
    </w:p>
    <w:p w14:paraId="1E528B52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технологию обработки деталей и узлов швейных изделий;</w:t>
      </w:r>
    </w:p>
    <w:p w14:paraId="5FB7784B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основные правила и приемы моделирования и конструирования швейных изделий; назначение и приемы изготовления выкроек, последовательность выполнения кроя; сведения о контроле качества швейных изделий; специальную терминологию и пользоваться ею.</w:t>
      </w:r>
    </w:p>
    <w:p w14:paraId="1C8EB53B" w14:textId="77777777" w:rsidR="00415ECC" w:rsidRPr="007C014A" w:rsidRDefault="00415ECC" w:rsidP="00415ECC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 </w:t>
      </w:r>
      <w:r w:rsidRPr="007C014A">
        <w:rPr>
          <w:rFonts w:eastAsia="Times New Roman"/>
          <w:b/>
          <w:bCs/>
          <w:sz w:val="28"/>
          <w:szCs w:val="28"/>
        </w:rPr>
        <w:t>Учащиеся должны уметь:</w:t>
      </w:r>
    </w:p>
    <w:p w14:paraId="29CB6610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соблюдать правила гигиены и безопасности труда, подготавливать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техническую документацию и работать с нею;</w:t>
      </w:r>
    </w:p>
    <w:p w14:paraId="7B172E2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планировать свою работу;</w:t>
      </w:r>
    </w:p>
    <w:p w14:paraId="435387A8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определять простейшими способами свойства тканей;</w:t>
      </w:r>
    </w:p>
    <w:p w14:paraId="76881610" w14:textId="77777777" w:rsidR="00415ECC" w:rsidRPr="007C014A" w:rsidRDefault="00415ECC" w:rsidP="00415ECC">
      <w:pPr>
        <w:jc w:val="both"/>
        <w:rPr>
          <w:sz w:val="28"/>
          <w:szCs w:val="28"/>
        </w:rPr>
      </w:pPr>
      <w:r w:rsidRPr="007C014A">
        <w:rPr>
          <w:sz w:val="28"/>
          <w:szCs w:val="28"/>
        </w:rPr>
        <w:t xml:space="preserve">          </w:t>
      </w:r>
      <w:r w:rsidRPr="007C014A">
        <w:rPr>
          <w:rFonts w:eastAsia="Times New Roman"/>
          <w:sz w:val="28"/>
          <w:szCs w:val="28"/>
        </w:rPr>
        <w:t>работать со справочной литературой;</w:t>
      </w:r>
    </w:p>
    <w:p w14:paraId="5DC36271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выполнять ручные и машинные швейные работы с использованием приспособлений малой</w:t>
      </w:r>
      <w:r w:rsidRPr="007C014A">
        <w:rPr>
          <w:sz w:val="28"/>
          <w:szCs w:val="28"/>
        </w:rPr>
        <w:t xml:space="preserve"> </w:t>
      </w:r>
      <w:r w:rsidRPr="007C014A">
        <w:rPr>
          <w:rFonts w:eastAsia="Times New Roman"/>
          <w:sz w:val="28"/>
          <w:szCs w:val="28"/>
        </w:rPr>
        <w:t>механизации;</w:t>
      </w:r>
    </w:p>
    <w:p w14:paraId="2BA461FE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моделировать и конструировать простейшие виды швейных изделий;</w:t>
      </w:r>
    </w:p>
    <w:p w14:paraId="5C50180D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снимать мерки, выполнять эскизы и чертежи швейных изделий;</w:t>
      </w:r>
    </w:p>
    <w:p w14:paraId="07B78F35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изготавливать выкройки, производить и контролировать раскрой тканей по выкройкам и лекалам;</w:t>
      </w:r>
    </w:p>
    <w:p w14:paraId="27FD879F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работать на промышленных швейных машинах;</w:t>
      </w:r>
    </w:p>
    <w:p w14:paraId="4448AE69" w14:textId="77777777" w:rsidR="00415ECC" w:rsidRPr="007C014A" w:rsidRDefault="00415ECC" w:rsidP="00415ECC">
      <w:pPr>
        <w:ind w:firstLine="720"/>
        <w:jc w:val="both"/>
        <w:rPr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производить техническое обслуживание швейной машины;</w:t>
      </w:r>
    </w:p>
    <w:p w14:paraId="3357CF35" w14:textId="09634D9F" w:rsidR="00415ECC" w:rsidRDefault="00415ECC" w:rsidP="00415ECC">
      <w:pPr>
        <w:ind w:firstLine="720"/>
        <w:jc w:val="both"/>
        <w:rPr>
          <w:rFonts w:eastAsia="Times New Roman"/>
          <w:sz w:val="28"/>
          <w:szCs w:val="28"/>
        </w:rPr>
      </w:pPr>
      <w:r w:rsidRPr="007C014A">
        <w:rPr>
          <w:rFonts w:eastAsia="Times New Roman"/>
          <w:sz w:val="28"/>
          <w:szCs w:val="28"/>
        </w:rPr>
        <w:t>обрабатывать детали и узлы швейных изделий.</w:t>
      </w:r>
    </w:p>
    <w:p w14:paraId="41A58C73" w14:textId="77777777" w:rsidR="000D0995" w:rsidRDefault="000D0995" w:rsidP="00415ECC">
      <w:pPr>
        <w:ind w:firstLine="720"/>
        <w:jc w:val="both"/>
        <w:rPr>
          <w:rFonts w:eastAsia="Times New Roman"/>
          <w:sz w:val="28"/>
          <w:szCs w:val="28"/>
        </w:rPr>
      </w:pPr>
    </w:p>
    <w:p w14:paraId="178081B2" w14:textId="5E26965D" w:rsidR="000D0995" w:rsidRPr="00B03EA9" w:rsidRDefault="000D0995" w:rsidP="000D0995">
      <w:pPr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         </w:t>
      </w:r>
      <w:r w:rsidRPr="00B03EA9">
        <w:rPr>
          <w:rFonts w:eastAsia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14:paraId="37FC51E5" w14:textId="77777777" w:rsidR="000D0995" w:rsidRPr="00B03EA9" w:rsidRDefault="000D0995" w:rsidP="000D0995">
      <w:pPr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 xml:space="preserve">          Инструментарий для оценивания результатов:</w:t>
      </w:r>
    </w:p>
    <w:p w14:paraId="65DE9BED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Результатом проверки уровня усвоения учебного материала является отметка.</w:t>
      </w:r>
    </w:p>
    <w:p w14:paraId="2810B5DB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Проверка и оценка знаний проходит в ходе текущих занятий в устной или письменной форме.</w:t>
      </w:r>
    </w:p>
    <w:p w14:paraId="241D5579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14:paraId="1464BE4E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14:paraId="77E5646A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lastRenderedPageBreak/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14:paraId="364A2B8C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14:paraId="56756935" w14:textId="77777777" w:rsidR="000D0995" w:rsidRPr="000D0995" w:rsidRDefault="000D0995" w:rsidP="000D0995">
      <w:pPr>
        <w:ind w:firstLine="720"/>
        <w:jc w:val="both"/>
        <w:rPr>
          <w:sz w:val="28"/>
          <w:szCs w:val="28"/>
        </w:rPr>
      </w:pPr>
      <w:r w:rsidRPr="000D0995">
        <w:rPr>
          <w:rFonts w:eastAsia="Times New Roman"/>
          <w:sz w:val="28"/>
          <w:szCs w:val="28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14:paraId="1CD2DD51" w14:textId="6BBB1640" w:rsidR="006A1FF0" w:rsidRPr="000D0995" w:rsidRDefault="006A1FF0" w:rsidP="000D0995">
      <w:pPr>
        <w:jc w:val="both"/>
        <w:rPr>
          <w:sz w:val="24"/>
          <w:szCs w:val="24"/>
        </w:rPr>
      </w:pPr>
    </w:p>
    <w:p w14:paraId="543BD7E4" w14:textId="77777777" w:rsidR="006A1FF0" w:rsidRDefault="006A1FF0" w:rsidP="008E18DC">
      <w:pPr>
        <w:jc w:val="center"/>
        <w:rPr>
          <w:rFonts w:eastAsia="Times New Roman"/>
          <w:b/>
          <w:bCs/>
          <w:sz w:val="24"/>
          <w:szCs w:val="24"/>
        </w:rPr>
      </w:pPr>
    </w:p>
    <w:p w14:paraId="31CB7ACD" w14:textId="77777777" w:rsidR="006A1FF0" w:rsidRDefault="006A1FF0" w:rsidP="008E18DC">
      <w:pPr>
        <w:jc w:val="center"/>
        <w:rPr>
          <w:rFonts w:eastAsia="Times New Roman"/>
          <w:b/>
          <w:bCs/>
          <w:sz w:val="24"/>
          <w:szCs w:val="24"/>
        </w:rPr>
      </w:pPr>
    </w:p>
    <w:p w14:paraId="797C7DD7" w14:textId="16D62EBB" w:rsidR="00415ECC" w:rsidRPr="00205EDE" w:rsidRDefault="00415ECC" w:rsidP="008E18DC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t>Тематическое планирование по предмету</w:t>
      </w:r>
    </w:p>
    <w:p w14:paraId="37F4A581" w14:textId="36CE0C6A" w:rsidR="00415ECC" w:rsidRPr="00205EDE" w:rsidRDefault="00415ECC" w:rsidP="008E18DC">
      <w:pPr>
        <w:jc w:val="center"/>
        <w:rPr>
          <w:rFonts w:eastAsia="Times New Roman"/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t xml:space="preserve">   </w:t>
      </w:r>
      <w:r w:rsidR="00766A62" w:rsidRPr="00766A62">
        <w:rPr>
          <w:rFonts w:eastAsia="Times New Roman"/>
          <w:b/>
          <w:sz w:val="24"/>
          <w:szCs w:val="24"/>
        </w:rPr>
        <w:t>«Труд (технология)»</w:t>
      </w:r>
      <w:r w:rsidR="00766A62">
        <w:rPr>
          <w:rFonts w:eastAsia="Times New Roman"/>
          <w:b/>
          <w:sz w:val="24"/>
          <w:szCs w:val="24"/>
        </w:rPr>
        <w:t xml:space="preserve"> 6 класс</w:t>
      </w:r>
    </w:p>
    <w:p w14:paraId="3F7E1E34" w14:textId="77777777" w:rsidR="00415ECC" w:rsidRPr="00205EDE" w:rsidRDefault="008E18DC" w:rsidP="008E18DC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(2 часа в неделю, всего за год 68</w:t>
      </w:r>
      <w:r w:rsidR="00415ECC" w:rsidRPr="00205EDE">
        <w:rPr>
          <w:rFonts w:eastAsia="Times New Roman"/>
          <w:b/>
          <w:sz w:val="24"/>
          <w:szCs w:val="24"/>
        </w:rPr>
        <w:t xml:space="preserve"> часов).</w:t>
      </w:r>
    </w:p>
    <w:p w14:paraId="645990A6" w14:textId="77777777" w:rsidR="00415ECC" w:rsidRPr="00205EDE" w:rsidRDefault="00415ECC" w:rsidP="00415ECC">
      <w:pPr>
        <w:spacing w:line="100" w:lineRule="atLeast"/>
        <w:jc w:val="both"/>
        <w:rPr>
          <w:rFonts w:eastAsia="Times New Roman"/>
          <w:sz w:val="24"/>
          <w:szCs w:val="24"/>
        </w:rPr>
      </w:pPr>
    </w:p>
    <w:p w14:paraId="5B0F0F63" w14:textId="77777777" w:rsidR="00415ECC" w:rsidRPr="00205EDE" w:rsidRDefault="00415ECC" w:rsidP="00415ECC">
      <w:pPr>
        <w:spacing w:line="276" w:lineRule="auto"/>
        <w:jc w:val="both"/>
        <w:rPr>
          <w:rFonts w:eastAsia="Times New Roman"/>
          <w:b/>
          <w:sz w:val="24"/>
          <w:szCs w:val="24"/>
        </w:rPr>
      </w:pPr>
    </w:p>
    <w:tbl>
      <w:tblPr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353"/>
        <w:gridCol w:w="1348"/>
        <w:gridCol w:w="1424"/>
        <w:gridCol w:w="1616"/>
      </w:tblGrid>
      <w:tr w:rsidR="009106FF" w:rsidRPr="00205EDE" w14:paraId="23CE3D9B" w14:textId="77777777" w:rsidTr="009106FF">
        <w:tc>
          <w:tcPr>
            <w:tcW w:w="684" w:type="dxa"/>
            <w:vMerge w:val="restart"/>
          </w:tcPr>
          <w:p w14:paraId="6BCE360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 xml:space="preserve">  №</w:t>
            </w:r>
          </w:p>
        </w:tc>
        <w:tc>
          <w:tcPr>
            <w:tcW w:w="5353" w:type="dxa"/>
            <w:vMerge w:val="restart"/>
          </w:tcPr>
          <w:p w14:paraId="60FCC945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 xml:space="preserve">                                                   Раздел</w:t>
            </w:r>
          </w:p>
        </w:tc>
        <w:tc>
          <w:tcPr>
            <w:tcW w:w="4388" w:type="dxa"/>
            <w:gridSpan w:val="3"/>
          </w:tcPr>
          <w:p w14:paraId="5CC2449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Количество часов</w:t>
            </w:r>
          </w:p>
        </w:tc>
      </w:tr>
      <w:tr w:rsidR="009106FF" w:rsidRPr="00205EDE" w14:paraId="7881AD5D" w14:textId="77777777" w:rsidTr="009106FF">
        <w:tc>
          <w:tcPr>
            <w:tcW w:w="684" w:type="dxa"/>
            <w:vMerge/>
          </w:tcPr>
          <w:p w14:paraId="3A1E3A9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53" w:type="dxa"/>
            <w:vMerge/>
          </w:tcPr>
          <w:p w14:paraId="34BAF0E0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02B78D6E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теория</w:t>
            </w:r>
          </w:p>
        </w:tc>
        <w:tc>
          <w:tcPr>
            <w:tcW w:w="1424" w:type="dxa"/>
          </w:tcPr>
          <w:p w14:paraId="56B97672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1616" w:type="dxa"/>
          </w:tcPr>
          <w:p w14:paraId="2401EA2E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9106FF" w:rsidRPr="00205EDE" w14:paraId="3AB3ED37" w14:textId="77777777" w:rsidTr="009106FF">
        <w:tc>
          <w:tcPr>
            <w:tcW w:w="684" w:type="dxa"/>
          </w:tcPr>
          <w:p w14:paraId="21E4D40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14:paraId="62A5F0B8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348" w:type="dxa"/>
          </w:tcPr>
          <w:p w14:paraId="1310B23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0290B222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14:paraId="040E7BE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106FF" w:rsidRPr="00205EDE" w14:paraId="4A8B1DB8" w14:textId="77777777" w:rsidTr="009106FF">
        <w:tc>
          <w:tcPr>
            <w:tcW w:w="684" w:type="dxa"/>
          </w:tcPr>
          <w:p w14:paraId="23A02C7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</w:tcPr>
          <w:p w14:paraId="52D6A573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Прядильное и ткацкое производство.</w:t>
            </w:r>
          </w:p>
        </w:tc>
        <w:tc>
          <w:tcPr>
            <w:tcW w:w="1348" w:type="dxa"/>
          </w:tcPr>
          <w:p w14:paraId="0F960CE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</w:tcPr>
          <w:p w14:paraId="0A7A2236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14:paraId="0A7F23B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106FF" w:rsidRPr="00205EDE" w14:paraId="0FB677C3" w14:textId="77777777" w:rsidTr="009106FF">
        <w:tc>
          <w:tcPr>
            <w:tcW w:w="684" w:type="dxa"/>
          </w:tcPr>
          <w:p w14:paraId="55FFF2A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353" w:type="dxa"/>
          </w:tcPr>
          <w:p w14:paraId="570E116B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Обработка долевой обтачкой среза ткани.</w:t>
            </w:r>
          </w:p>
        </w:tc>
        <w:tc>
          <w:tcPr>
            <w:tcW w:w="1348" w:type="dxa"/>
          </w:tcPr>
          <w:p w14:paraId="51BF1AA6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2B6E37E9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3E63A4CF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7869ADF3" w14:textId="77777777" w:rsidTr="009106FF">
        <w:tc>
          <w:tcPr>
            <w:tcW w:w="684" w:type="dxa"/>
          </w:tcPr>
          <w:p w14:paraId="661D3028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</w:tcPr>
          <w:p w14:paraId="08CD50D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Косынка</w:t>
            </w:r>
          </w:p>
        </w:tc>
        <w:tc>
          <w:tcPr>
            <w:tcW w:w="1348" w:type="dxa"/>
          </w:tcPr>
          <w:p w14:paraId="47A30792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5466401C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71B6445E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66CAFB84" w14:textId="77777777" w:rsidTr="009106FF">
        <w:tc>
          <w:tcPr>
            <w:tcW w:w="684" w:type="dxa"/>
          </w:tcPr>
          <w:p w14:paraId="09434163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</w:tcPr>
          <w:p w14:paraId="74301B0C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Обработка сборок</w:t>
            </w:r>
          </w:p>
        </w:tc>
        <w:tc>
          <w:tcPr>
            <w:tcW w:w="1348" w:type="dxa"/>
          </w:tcPr>
          <w:p w14:paraId="748AA26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0584495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3EFF64CE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0844F1D9" w14:textId="77777777" w:rsidTr="009106FF">
        <w:tc>
          <w:tcPr>
            <w:tcW w:w="684" w:type="dxa"/>
          </w:tcPr>
          <w:p w14:paraId="141FD823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</w:tcPr>
          <w:p w14:paraId="24B380B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Пошив игольницы.</w:t>
            </w:r>
          </w:p>
        </w:tc>
        <w:tc>
          <w:tcPr>
            <w:tcW w:w="1348" w:type="dxa"/>
          </w:tcPr>
          <w:p w14:paraId="155EE48C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</w:tcPr>
          <w:p w14:paraId="74729B6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6BC1E396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106FF" w:rsidRPr="00205EDE" w14:paraId="26F905EC" w14:textId="77777777" w:rsidTr="009106FF">
        <w:tc>
          <w:tcPr>
            <w:tcW w:w="684" w:type="dxa"/>
          </w:tcPr>
          <w:p w14:paraId="57FECB2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</w:tcPr>
          <w:p w14:paraId="64C46F48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Пошив фартука с закругленным срезом на поясе.</w:t>
            </w:r>
          </w:p>
        </w:tc>
        <w:tc>
          <w:tcPr>
            <w:tcW w:w="1348" w:type="dxa"/>
          </w:tcPr>
          <w:p w14:paraId="5EEE0E5F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6DAA3DF5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14:paraId="3717CBFA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106FF" w:rsidRPr="00205EDE" w14:paraId="25224BAC" w14:textId="77777777" w:rsidTr="009106FF">
        <w:tc>
          <w:tcPr>
            <w:tcW w:w="684" w:type="dxa"/>
          </w:tcPr>
          <w:p w14:paraId="3A64E8E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</w:tcPr>
          <w:p w14:paraId="4C46D7C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Ремонт одежды. Заплата.</w:t>
            </w:r>
          </w:p>
        </w:tc>
        <w:tc>
          <w:tcPr>
            <w:tcW w:w="1348" w:type="dxa"/>
          </w:tcPr>
          <w:p w14:paraId="54D0D78A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6AE9B8B3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235F96A0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354C8C57" w14:textId="77777777" w:rsidTr="009106FF">
        <w:tc>
          <w:tcPr>
            <w:tcW w:w="684" w:type="dxa"/>
          </w:tcPr>
          <w:p w14:paraId="2FBDCD44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14:paraId="1F7883FE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Запошивочный шов.</w:t>
            </w:r>
          </w:p>
        </w:tc>
        <w:tc>
          <w:tcPr>
            <w:tcW w:w="1348" w:type="dxa"/>
          </w:tcPr>
          <w:p w14:paraId="6D6C7C64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</w:tcPr>
          <w:p w14:paraId="75ECEF5A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14:paraId="1DA7469C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106FF" w:rsidRPr="00205EDE" w14:paraId="52D192D5" w14:textId="77777777" w:rsidTr="009106FF">
        <w:trPr>
          <w:trHeight w:val="674"/>
        </w:trPr>
        <w:tc>
          <w:tcPr>
            <w:tcW w:w="684" w:type="dxa"/>
          </w:tcPr>
          <w:p w14:paraId="54B0ABE3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353" w:type="dxa"/>
          </w:tcPr>
          <w:p w14:paraId="18BF0BD8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Построение чертежа, изготовление выкройки и раскрой плечевого бельевого изделия с закругленным срезом.  Ночная сорочка с круглым вырезом.</w:t>
            </w:r>
          </w:p>
        </w:tc>
        <w:tc>
          <w:tcPr>
            <w:tcW w:w="1348" w:type="dxa"/>
          </w:tcPr>
          <w:p w14:paraId="743611E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595A43E7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14:paraId="76EBE588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106FF" w:rsidRPr="00205EDE" w14:paraId="067FDFD6" w14:textId="77777777" w:rsidTr="009106FF">
        <w:tc>
          <w:tcPr>
            <w:tcW w:w="684" w:type="dxa"/>
          </w:tcPr>
          <w:p w14:paraId="4CFADC1B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353" w:type="dxa"/>
          </w:tcPr>
          <w:p w14:paraId="4EDAD2C5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Обработка косой обтачкой закругленного среза в плечевом бельевом изделии.</w:t>
            </w:r>
          </w:p>
        </w:tc>
        <w:tc>
          <w:tcPr>
            <w:tcW w:w="1348" w:type="dxa"/>
          </w:tcPr>
          <w:p w14:paraId="3BD4BD0A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6B64EA91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1987B6E3" w14:textId="77777777" w:rsidR="00415ECC" w:rsidRPr="00205EDE" w:rsidRDefault="00C8280E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5A105D85" w14:textId="77777777" w:rsidTr="009106FF">
        <w:tc>
          <w:tcPr>
            <w:tcW w:w="684" w:type="dxa"/>
          </w:tcPr>
          <w:p w14:paraId="72BABF26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353" w:type="dxa"/>
          </w:tcPr>
          <w:p w14:paraId="01440DAB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Практическое повторение: Изготовление детского фартука.</w:t>
            </w:r>
          </w:p>
        </w:tc>
        <w:tc>
          <w:tcPr>
            <w:tcW w:w="1348" w:type="dxa"/>
          </w:tcPr>
          <w:p w14:paraId="2ACD0C26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</w:tcPr>
          <w:p w14:paraId="1757DC09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14:paraId="20A0F62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538D6E34" w14:textId="77777777" w:rsidTr="009106FF">
        <w:tc>
          <w:tcPr>
            <w:tcW w:w="684" w:type="dxa"/>
          </w:tcPr>
          <w:p w14:paraId="40E0989C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353" w:type="dxa"/>
          </w:tcPr>
          <w:p w14:paraId="034B8060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Самостоятельная работа: Обработка горловины двойной косой обтачкой.</w:t>
            </w:r>
          </w:p>
        </w:tc>
        <w:tc>
          <w:tcPr>
            <w:tcW w:w="1348" w:type="dxa"/>
          </w:tcPr>
          <w:p w14:paraId="0288A55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</w:tcPr>
          <w:p w14:paraId="4F3BB28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403BDCAB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106FF" w:rsidRPr="00205EDE" w14:paraId="1E847E35" w14:textId="77777777" w:rsidTr="009106FF">
        <w:tc>
          <w:tcPr>
            <w:tcW w:w="684" w:type="dxa"/>
          </w:tcPr>
          <w:p w14:paraId="73C991C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353" w:type="dxa"/>
          </w:tcPr>
          <w:p w14:paraId="16EBB900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Бытовая швейная машина с электроприводом.</w:t>
            </w:r>
          </w:p>
        </w:tc>
        <w:tc>
          <w:tcPr>
            <w:tcW w:w="1348" w:type="dxa"/>
          </w:tcPr>
          <w:p w14:paraId="6C24DFC8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14:paraId="5DA9F0FE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14:paraId="5B8F2B7F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3F76BAC3" w14:textId="77777777" w:rsidTr="009106FF">
        <w:tc>
          <w:tcPr>
            <w:tcW w:w="684" w:type="dxa"/>
          </w:tcPr>
          <w:p w14:paraId="5BEA6D4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353" w:type="dxa"/>
          </w:tcPr>
          <w:p w14:paraId="4B6F1535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Обработка мягких складок.</w:t>
            </w:r>
          </w:p>
        </w:tc>
        <w:tc>
          <w:tcPr>
            <w:tcW w:w="1348" w:type="dxa"/>
          </w:tcPr>
          <w:p w14:paraId="7F8D78F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71671025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19E34910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2643D82B" w14:textId="77777777" w:rsidTr="009106FF">
        <w:tc>
          <w:tcPr>
            <w:tcW w:w="684" w:type="dxa"/>
          </w:tcPr>
          <w:p w14:paraId="48E79D69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353" w:type="dxa"/>
          </w:tcPr>
          <w:p w14:paraId="788EA56D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Построение и раскрой фартука для работы.</w:t>
            </w:r>
          </w:p>
        </w:tc>
        <w:tc>
          <w:tcPr>
            <w:tcW w:w="1348" w:type="dxa"/>
          </w:tcPr>
          <w:p w14:paraId="136D301A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14:paraId="5EDAFF54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128227F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64EB9AB9" w14:textId="77777777" w:rsidTr="009106FF">
        <w:tc>
          <w:tcPr>
            <w:tcW w:w="684" w:type="dxa"/>
          </w:tcPr>
          <w:p w14:paraId="13C8AE42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353" w:type="dxa"/>
          </w:tcPr>
          <w:p w14:paraId="14D1DC24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Соединение деталей изделия с помощью пояса и обработка отделочной строчкой. Фартук для работы с нагрудником.</w:t>
            </w:r>
          </w:p>
        </w:tc>
        <w:tc>
          <w:tcPr>
            <w:tcW w:w="1348" w:type="dxa"/>
          </w:tcPr>
          <w:p w14:paraId="51F71377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</w:tcPr>
          <w:p w14:paraId="0EB29386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14:paraId="73D2469B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106FF" w:rsidRPr="00205EDE" w14:paraId="414C2A87" w14:textId="77777777" w:rsidTr="009106FF">
        <w:tc>
          <w:tcPr>
            <w:tcW w:w="684" w:type="dxa"/>
          </w:tcPr>
          <w:p w14:paraId="3D9B9322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353" w:type="dxa"/>
          </w:tcPr>
          <w:p w14:paraId="146856B9" w14:textId="19BF0385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Самостоятельная работа: «Накладной карман.»</w:t>
            </w:r>
          </w:p>
        </w:tc>
        <w:tc>
          <w:tcPr>
            <w:tcW w:w="1348" w:type="dxa"/>
          </w:tcPr>
          <w:p w14:paraId="01D3A2BF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</w:tcPr>
          <w:p w14:paraId="2F171AF5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2471EADF" w14:textId="77777777" w:rsidR="00415ECC" w:rsidRPr="00205EDE" w:rsidRDefault="009106FF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106FF" w:rsidRPr="00205EDE" w14:paraId="0EDDDB33" w14:textId="77777777" w:rsidTr="009106FF">
        <w:tc>
          <w:tcPr>
            <w:tcW w:w="684" w:type="dxa"/>
          </w:tcPr>
          <w:p w14:paraId="22085BC1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14:paraId="35B4C55E" w14:textId="77777777" w:rsidR="00415ECC" w:rsidRPr="00205EDE" w:rsidRDefault="00415ECC" w:rsidP="0021015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4388" w:type="dxa"/>
            <w:gridSpan w:val="3"/>
          </w:tcPr>
          <w:p w14:paraId="73048136" w14:textId="77777777" w:rsidR="00415ECC" w:rsidRPr="00205EDE" w:rsidRDefault="00415ECC" w:rsidP="0021015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05EDE">
              <w:rPr>
                <w:rFonts w:eastAsia="Times New Roman"/>
                <w:sz w:val="24"/>
                <w:szCs w:val="24"/>
              </w:rPr>
              <w:t xml:space="preserve">                    6</w:t>
            </w:r>
            <w:r w:rsidR="009106FF" w:rsidRPr="00205EDE">
              <w:rPr>
                <w:rFonts w:eastAsia="Times New Roman"/>
                <w:sz w:val="24"/>
                <w:szCs w:val="24"/>
              </w:rPr>
              <w:t>8 (часов</w:t>
            </w:r>
            <w:r w:rsidRPr="00205EDE">
              <w:rPr>
                <w:rFonts w:eastAsia="Times New Roman"/>
                <w:sz w:val="24"/>
                <w:szCs w:val="24"/>
              </w:rPr>
              <w:t>)</w:t>
            </w:r>
          </w:p>
        </w:tc>
      </w:tr>
    </w:tbl>
    <w:p w14:paraId="028DEBE7" w14:textId="77777777" w:rsidR="00E00FFD" w:rsidRDefault="00E00FFD" w:rsidP="000D0995">
      <w:pPr>
        <w:rPr>
          <w:rFonts w:eastAsia="Times New Roman"/>
          <w:b/>
          <w:bCs/>
          <w:sz w:val="24"/>
          <w:szCs w:val="24"/>
        </w:rPr>
      </w:pPr>
    </w:p>
    <w:p w14:paraId="6B8638D2" w14:textId="77777777" w:rsidR="00FD59BC" w:rsidRDefault="00FD59BC" w:rsidP="008E18DC">
      <w:pPr>
        <w:jc w:val="center"/>
        <w:rPr>
          <w:rFonts w:eastAsia="Times New Roman"/>
          <w:b/>
          <w:bCs/>
          <w:sz w:val="24"/>
          <w:szCs w:val="24"/>
        </w:rPr>
      </w:pPr>
    </w:p>
    <w:p w14:paraId="7E92A6BD" w14:textId="03519322" w:rsidR="00415ECC" w:rsidRPr="00205EDE" w:rsidRDefault="00415ECC" w:rsidP="008E18DC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lastRenderedPageBreak/>
        <w:t>Тематическое планирование по предмету</w:t>
      </w:r>
    </w:p>
    <w:p w14:paraId="5B13A309" w14:textId="34A442B8" w:rsidR="00415ECC" w:rsidRPr="00205EDE" w:rsidRDefault="00415ECC" w:rsidP="008E18DC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t xml:space="preserve"> </w:t>
      </w:r>
      <w:bookmarkStart w:id="1" w:name="_Hlk176518008"/>
      <w:r w:rsidR="00766A62" w:rsidRPr="00766A62">
        <w:rPr>
          <w:rFonts w:eastAsia="Times New Roman"/>
          <w:b/>
          <w:bCs/>
          <w:sz w:val="24"/>
          <w:szCs w:val="24"/>
        </w:rPr>
        <w:t xml:space="preserve">«Труд (технология)» </w:t>
      </w:r>
      <w:bookmarkEnd w:id="1"/>
      <w:r w:rsidR="002F0CEF">
        <w:rPr>
          <w:rFonts w:eastAsia="Times New Roman"/>
          <w:b/>
          <w:sz w:val="24"/>
          <w:szCs w:val="24"/>
        </w:rPr>
        <w:t>7</w:t>
      </w:r>
      <w:r w:rsidRPr="00205EDE">
        <w:rPr>
          <w:rFonts w:eastAsia="Times New Roman"/>
          <w:b/>
          <w:sz w:val="24"/>
          <w:szCs w:val="24"/>
        </w:rPr>
        <w:t xml:space="preserve"> класс</w:t>
      </w:r>
    </w:p>
    <w:p w14:paraId="1B626C36" w14:textId="77777777" w:rsidR="00415ECC" w:rsidRPr="00205EDE" w:rsidRDefault="00415ECC" w:rsidP="008E18DC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sz w:val="24"/>
          <w:szCs w:val="24"/>
        </w:rPr>
        <w:t>(2 часа в неделю, всего за год 68 часов).</w:t>
      </w:r>
    </w:p>
    <w:p w14:paraId="29DE0239" w14:textId="77777777" w:rsidR="00415ECC" w:rsidRPr="00205EDE" w:rsidRDefault="00415ECC" w:rsidP="00415ECC">
      <w:pPr>
        <w:jc w:val="both"/>
        <w:rPr>
          <w:b/>
          <w:bCs/>
          <w:sz w:val="24"/>
          <w:szCs w:val="24"/>
        </w:rPr>
      </w:pPr>
    </w:p>
    <w:tbl>
      <w:tblPr>
        <w:tblW w:w="4954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"/>
        <w:gridCol w:w="6409"/>
        <w:gridCol w:w="1108"/>
        <w:gridCol w:w="1112"/>
        <w:gridCol w:w="1097"/>
      </w:tblGrid>
      <w:tr w:rsidR="00415ECC" w:rsidRPr="00205EDE" w14:paraId="239C124F" w14:textId="77777777" w:rsidTr="00210159">
        <w:trPr>
          <w:trHeight w:val="362"/>
        </w:trPr>
        <w:tc>
          <w:tcPr>
            <w:tcW w:w="241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081DC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№</w:t>
            </w:r>
          </w:p>
        </w:tc>
        <w:tc>
          <w:tcPr>
            <w:tcW w:w="313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6BF3D3" w14:textId="77777777" w:rsidR="008E18DC" w:rsidRPr="00205EDE" w:rsidRDefault="00415ECC" w:rsidP="00210159">
            <w:pPr>
              <w:pStyle w:val="a7"/>
              <w:jc w:val="both"/>
            </w:pPr>
            <w:r w:rsidRPr="00205EDE">
              <w:t xml:space="preserve">                                             Раздел.</w:t>
            </w:r>
          </w:p>
        </w:tc>
        <w:tc>
          <w:tcPr>
            <w:tcW w:w="1624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5C1E4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              Количество часов.              </w:t>
            </w:r>
          </w:p>
        </w:tc>
      </w:tr>
      <w:tr w:rsidR="00415ECC" w:rsidRPr="00205EDE" w14:paraId="33A66248" w14:textId="77777777" w:rsidTr="008E18DC">
        <w:trPr>
          <w:trHeight w:val="358"/>
        </w:trPr>
        <w:tc>
          <w:tcPr>
            <w:tcW w:w="241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7294E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786F8D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5C4260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 теория</w:t>
            </w: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6B21A9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практика</w:t>
            </w:r>
          </w:p>
        </w:tc>
        <w:tc>
          <w:tcPr>
            <w:tcW w:w="5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F7207E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 итого</w:t>
            </w:r>
          </w:p>
        </w:tc>
      </w:tr>
      <w:tr w:rsidR="00415ECC" w:rsidRPr="00205EDE" w14:paraId="457E9DFD" w14:textId="77777777" w:rsidTr="00200B98">
        <w:trPr>
          <w:trHeight w:val="276"/>
        </w:trPr>
        <w:tc>
          <w:tcPr>
            <w:tcW w:w="241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53C33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33469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E8FB6" w14:textId="77777777" w:rsidR="00415ECC" w:rsidRPr="00205EDE" w:rsidRDefault="00415ECC" w:rsidP="00210159">
            <w:pPr>
              <w:pStyle w:val="a7"/>
              <w:jc w:val="both"/>
            </w:pPr>
          </w:p>
          <w:p w14:paraId="020C24CB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C33E6" w14:textId="77777777" w:rsidR="00415ECC" w:rsidRPr="00205EDE" w:rsidRDefault="00415ECC" w:rsidP="00210159">
            <w:pPr>
              <w:pStyle w:val="a7"/>
              <w:jc w:val="both"/>
            </w:pPr>
          </w:p>
          <w:p w14:paraId="4E8FC237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-</w:t>
            </w:r>
          </w:p>
        </w:tc>
        <w:tc>
          <w:tcPr>
            <w:tcW w:w="537" w:type="pct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AA9A5" w14:textId="77777777" w:rsidR="00415ECC" w:rsidRPr="00205EDE" w:rsidRDefault="00415ECC" w:rsidP="00210159">
            <w:pPr>
              <w:pStyle w:val="a7"/>
              <w:jc w:val="both"/>
            </w:pPr>
          </w:p>
          <w:p w14:paraId="25EB0DD6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</w:tr>
      <w:tr w:rsidR="00415ECC" w:rsidRPr="00205EDE" w14:paraId="49311D34" w14:textId="77777777" w:rsidTr="00210159">
        <w:trPr>
          <w:trHeight w:val="317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FC52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  1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C607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Вводное занятие.</w:t>
            </w:r>
          </w:p>
        </w:tc>
        <w:tc>
          <w:tcPr>
            <w:tcW w:w="54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E48AB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696DF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7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96BF2F" w14:textId="77777777" w:rsidR="00415ECC" w:rsidRPr="00205EDE" w:rsidRDefault="00415ECC" w:rsidP="00210159">
            <w:pPr>
              <w:jc w:val="both"/>
              <w:rPr>
                <w:sz w:val="24"/>
                <w:szCs w:val="24"/>
              </w:rPr>
            </w:pPr>
          </w:p>
        </w:tc>
      </w:tr>
      <w:tr w:rsidR="00415ECC" w:rsidRPr="00205EDE" w14:paraId="27BBA643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3A3764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BFFE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Сведения о работе швейных машин.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45DFA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28247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6CD1DB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10</w:t>
            </w:r>
          </w:p>
        </w:tc>
      </w:tr>
      <w:tr w:rsidR="00415ECC" w:rsidRPr="00205EDE" w14:paraId="5FF4A6C8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61ACD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3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F08BB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Элементы материаловедения.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EDB1A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8673D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2D4D20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12</w:t>
            </w:r>
          </w:p>
        </w:tc>
      </w:tr>
      <w:tr w:rsidR="00415ECC" w:rsidRPr="00205EDE" w14:paraId="514F42D4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F1E8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3BD2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Дополнительные сведения о ткани.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D126E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8F0CE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-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6B0FF0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</w:tr>
      <w:tr w:rsidR="00415ECC" w:rsidRPr="00205EDE" w14:paraId="3E2D5A75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C39448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5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C831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Сведения об одежде.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F047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C3383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10E4FB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</w:tr>
      <w:tr w:rsidR="00415ECC" w:rsidRPr="00205EDE" w14:paraId="499795BE" w14:textId="77777777" w:rsidTr="00210159">
        <w:trPr>
          <w:trHeight w:val="664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41C35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B180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Построение чертежа основы блузки. Элементарное моделирование и раскрой.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6EC90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E268E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8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09F20C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12</w:t>
            </w:r>
          </w:p>
        </w:tc>
      </w:tr>
      <w:tr w:rsidR="00415ECC" w:rsidRPr="00205EDE" w14:paraId="7FD4EC70" w14:textId="77777777" w:rsidTr="00210159">
        <w:trPr>
          <w:trHeight w:val="649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587CA1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7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B207D3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Изготовление выкройки цельнокроеного платья на основе выкройки  блузки и раскрой.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31399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73CECB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D0FF0A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</w:tr>
      <w:tr w:rsidR="00415ECC" w:rsidRPr="00205EDE" w14:paraId="44FBEAF4" w14:textId="77777777" w:rsidTr="00210159">
        <w:trPr>
          <w:trHeight w:val="966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F724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8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5110A7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Платье цельнокроеное прямого, приталенного или свободного силуэта без воротника и рукавов или с цельными рукавами.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882DF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1ABA9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10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E34C88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14</w:t>
            </w:r>
          </w:p>
        </w:tc>
      </w:tr>
      <w:tr w:rsidR="00415ECC" w:rsidRPr="00205EDE" w14:paraId="015AA606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15B8D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9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1D996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Ремонт одежды.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950D29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6A42E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753AB9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6</w:t>
            </w:r>
          </w:p>
        </w:tc>
      </w:tr>
      <w:tr w:rsidR="00415ECC" w:rsidRPr="00205EDE" w14:paraId="53210D7A" w14:textId="77777777" w:rsidTr="00210159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FED5A" w14:textId="77777777" w:rsidR="00415ECC" w:rsidRPr="00205EDE" w:rsidRDefault="00415ECC" w:rsidP="00210159">
            <w:pPr>
              <w:pStyle w:val="a7"/>
              <w:jc w:val="both"/>
            </w:pP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15FE0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>Итого:</w:t>
            </w:r>
          </w:p>
        </w:tc>
        <w:tc>
          <w:tcPr>
            <w:tcW w:w="1624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A7F2F8" w14:textId="77777777" w:rsidR="00415ECC" w:rsidRPr="00205EDE" w:rsidRDefault="00415ECC" w:rsidP="00210159">
            <w:pPr>
              <w:pStyle w:val="a7"/>
              <w:jc w:val="both"/>
            </w:pPr>
            <w:r w:rsidRPr="00205EDE">
              <w:t xml:space="preserve">                 68 (часов)</w:t>
            </w:r>
          </w:p>
        </w:tc>
      </w:tr>
    </w:tbl>
    <w:p w14:paraId="360EE50D" w14:textId="77777777" w:rsidR="00415ECC" w:rsidRPr="00205EDE" w:rsidRDefault="00415ECC" w:rsidP="00415ECC">
      <w:pPr>
        <w:spacing w:line="206" w:lineRule="exact"/>
        <w:jc w:val="both"/>
        <w:rPr>
          <w:sz w:val="24"/>
          <w:szCs w:val="24"/>
        </w:rPr>
      </w:pPr>
    </w:p>
    <w:p w14:paraId="7475F47E" w14:textId="5D42BDD2" w:rsidR="00415ECC" w:rsidRDefault="00415ECC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4791700" w14:textId="1474428E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4B29F61C" w14:textId="23D376AD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027C90E9" w14:textId="7FCFE7BF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5FA97ED" w14:textId="59A35482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9EDF144" w14:textId="684DA913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065C22E9" w14:textId="17B3F26E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D6818C3" w14:textId="4D8AD086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16E7CDE" w14:textId="66B948D5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D2BFAB4" w14:textId="4B3DB7BD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19BE9A51" w14:textId="4032C1EF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7646C39D" w14:textId="13CB5D6B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7BCB7D40" w14:textId="489106F9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7EC548B5" w14:textId="7183482E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5474F370" w14:textId="25ABEABA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4F58AFA5" w14:textId="18573120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404467B" w14:textId="1310BCD2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0428797E" w14:textId="1FC988E7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1195CD41" w14:textId="3AEFE718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20814B34" w14:textId="1B2EC84F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CC73DF0" w14:textId="32A005B7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40081C1D" w14:textId="122B6E30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272EDF43" w14:textId="4C37CD2E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13C72E43" w14:textId="5B467DEE" w:rsidR="00766A62" w:rsidRDefault="00766A62" w:rsidP="00474FA2">
      <w:pPr>
        <w:jc w:val="center"/>
        <w:rPr>
          <w:rFonts w:eastAsia="Times New Roman"/>
          <w:b/>
          <w:bCs/>
          <w:sz w:val="24"/>
          <w:szCs w:val="24"/>
        </w:rPr>
      </w:pPr>
    </w:p>
    <w:p w14:paraId="621AF935" w14:textId="77777777" w:rsidR="0046562D" w:rsidRDefault="0046562D" w:rsidP="0046562D">
      <w:pPr>
        <w:jc w:val="center"/>
        <w:rPr>
          <w:rFonts w:eastAsia="Times New Roman"/>
          <w:b/>
          <w:bCs/>
          <w:sz w:val="24"/>
          <w:szCs w:val="24"/>
        </w:rPr>
      </w:pPr>
    </w:p>
    <w:p w14:paraId="3FD75F6A" w14:textId="77777777" w:rsidR="0046562D" w:rsidRPr="00205EDE" w:rsidRDefault="0046562D" w:rsidP="0046562D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bCs/>
          <w:sz w:val="24"/>
          <w:szCs w:val="24"/>
        </w:rPr>
        <w:lastRenderedPageBreak/>
        <w:t>Тематическое планирование по предмету</w:t>
      </w:r>
    </w:p>
    <w:p w14:paraId="44743455" w14:textId="0E95C899" w:rsidR="0046562D" w:rsidRPr="00205EDE" w:rsidRDefault="0046562D" w:rsidP="0046562D">
      <w:pPr>
        <w:jc w:val="center"/>
        <w:rPr>
          <w:rFonts w:eastAsia="Times New Roman"/>
          <w:b/>
          <w:bCs/>
          <w:sz w:val="24"/>
          <w:szCs w:val="24"/>
        </w:rPr>
      </w:pPr>
      <w:r w:rsidRPr="00766A62">
        <w:rPr>
          <w:rFonts w:eastAsia="Times New Roman"/>
          <w:b/>
          <w:bCs/>
          <w:sz w:val="24"/>
          <w:szCs w:val="24"/>
        </w:rPr>
        <w:t xml:space="preserve">«Труд (технология)» </w:t>
      </w:r>
      <w:r w:rsidRPr="00205EDE">
        <w:rPr>
          <w:rFonts w:eastAsia="Times New Roman"/>
          <w:b/>
          <w:sz w:val="24"/>
          <w:szCs w:val="24"/>
        </w:rPr>
        <w:t>8 класс</w:t>
      </w:r>
    </w:p>
    <w:p w14:paraId="39087E04" w14:textId="77777777" w:rsidR="0046562D" w:rsidRPr="00205EDE" w:rsidRDefault="0046562D" w:rsidP="0046562D">
      <w:pPr>
        <w:jc w:val="center"/>
        <w:rPr>
          <w:rFonts w:eastAsia="Times New Roman"/>
          <w:b/>
          <w:bCs/>
          <w:sz w:val="24"/>
          <w:szCs w:val="24"/>
        </w:rPr>
      </w:pPr>
      <w:r w:rsidRPr="00205EDE">
        <w:rPr>
          <w:rFonts w:eastAsia="Times New Roman"/>
          <w:b/>
          <w:sz w:val="24"/>
          <w:szCs w:val="24"/>
        </w:rPr>
        <w:t>(2 часа в неделю, всего за год 68 часов).</w:t>
      </w:r>
    </w:p>
    <w:p w14:paraId="15D730D4" w14:textId="77777777" w:rsidR="0046562D" w:rsidRPr="00205EDE" w:rsidRDefault="0046562D" w:rsidP="0046562D">
      <w:pPr>
        <w:jc w:val="both"/>
        <w:rPr>
          <w:b/>
          <w:bCs/>
          <w:sz w:val="24"/>
          <w:szCs w:val="24"/>
        </w:rPr>
      </w:pPr>
    </w:p>
    <w:tbl>
      <w:tblPr>
        <w:tblW w:w="4954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"/>
        <w:gridCol w:w="6409"/>
        <w:gridCol w:w="1108"/>
        <w:gridCol w:w="1112"/>
        <w:gridCol w:w="1097"/>
      </w:tblGrid>
      <w:tr w:rsidR="0046562D" w:rsidRPr="00205EDE" w14:paraId="76F8313B" w14:textId="77777777" w:rsidTr="00194EF2">
        <w:trPr>
          <w:trHeight w:val="362"/>
        </w:trPr>
        <w:tc>
          <w:tcPr>
            <w:tcW w:w="241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78F28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№</w:t>
            </w:r>
          </w:p>
        </w:tc>
        <w:tc>
          <w:tcPr>
            <w:tcW w:w="313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D2A1D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                                            Раздел.</w:t>
            </w:r>
          </w:p>
        </w:tc>
        <w:tc>
          <w:tcPr>
            <w:tcW w:w="1624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458B2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              Количество часов.              </w:t>
            </w:r>
          </w:p>
        </w:tc>
      </w:tr>
      <w:tr w:rsidR="0046562D" w:rsidRPr="00205EDE" w14:paraId="77CA896C" w14:textId="77777777" w:rsidTr="00194EF2">
        <w:trPr>
          <w:trHeight w:val="358"/>
        </w:trPr>
        <w:tc>
          <w:tcPr>
            <w:tcW w:w="241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858B03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32BF30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D911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 теория</w:t>
            </w: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50F53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практика</w:t>
            </w:r>
          </w:p>
        </w:tc>
        <w:tc>
          <w:tcPr>
            <w:tcW w:w="5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F9E4C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 итого</w:t>
            </w:r>
          </w:p>
        </w:tc>
      </w:tr>
      <w:tr w:rsidR="0046562D" w:rsidRPr="00205EDE" w14:paraId="56F272B1" w14:textId="77777777" w:rsidTr="00194EF2">
        <w:trPr>
          <w:trHeight w:val="276"/>
        </w:trPr>
        <w:tc>
          <w:tcPr>
            <w:tcW w:w="241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06DA10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86BF6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826F2C" w14:textId="77777777" w:rsidR="0046562D" w:rsidRPr="00205EDE" w:rsidRDefault="0046562D" w:rsidP="00194EF2">
            <w:pPr>
              <w:pStyle w:val="a7"/>
              <w:jc w:val="both"/>
            </w:pPr>
          </w:p>
          <w:p w14:paraId="52EFA44E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F1C73" w14:textId="77777777" w:rsidR="0046562D" w:rsidRPr="00205EDE" w:rsidRDefault="0046562D" w:rsidP="00194EF2">
            <w:pPr>
              <w:pStyle w:val="a7"/>
              <w:jc w:val="both"/>
            </w:pPr>
          </w:p>
          <w:p w14:paraId="7D7358FE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-</w:t>
            </w:r>
          </w:p>
        </w:tc>
        <w:tc>
          <w:tcPr>
            <w:tcW w:w="537" w:type="pct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29F3B8" w14:textId="77777777" w:rsidR="0046562D" w:rsidRPr="00205EDE" w:rsidRDefault="0046562D" w:rsidP="00194EF2">
            <w:pPr>
              <w:pStyle w:val="a7"/>
              <w:jc w:val="both"/>
            </w:pPr>
          </w:p>
          <w:p w14:paraId="5D77C5F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</w:tr>
      <w:tr w:rsidR="0046562D" w:rsidRPr="00205EDE" w14:paraId="5EA5BCFF" w14:textId="77777777" w:rsidTr="00194EF2">
        <w:trPr>
          <w:trHeight w:val="317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26C199" w14:textId="5994B8B7" w:rsidR="0046562D" w:rsidRPr="00205EDE" w:rsidRDefault="0046562D" w:rsidP="00194EF2">
            <w:pPr>
              <w:pStyle w:val="a7"/>
              <w:jc w:val="both"/>
            </w:pPr>
            <w:r w:rsidRPr="00205EDE">
              <w:t>1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DDE77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Вводное занятие.</w:t>
            </w:r>
          </w:p>
        </w:tc>
        <w:tc>
          <w:tcPr>
            <w:tcW w:w="54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06AF9B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B9730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7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33EA06" w14:textId="77777777" w:rsidR="0046562D" w:rsidRPr="00205EDE" w:rsidRDefault="0046562D" w:rsidP="00194EF2">
            <w:pPr>
              <w:jc w:val="both"/>
              <w:rPr>
                <w:sz w:val="24"/>
                <w:szCs w:val="24"/>
              </w:rPr>
            </w:pPr>
          </w:p>
        </w:tc>
      </w:tr>
      <w:tr w:rsidR="0046562D" w:rsidRPr="00205EDE" w14:paraId="29D1C063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07428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84DD21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Сведения о работе швейных машин.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23F01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F5A0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EEBCE6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10</w:t>
            </w:r>
          </w:p>
        </w:tc>
      </w:tr>
      <w:tr w:rsidR="0046562D" w:rsidRPr="00205EDE" w14:paraId="47C76921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E60F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3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ADD1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Элементы материаловедения.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18543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52528E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5C4B0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12</w:t>
            </w:r>
          </w:p>
        </w:tc>
      </w:tr>
      <w:tr w:rsidR="0046562D" w:rsidRPr="00205EDE" w14:paraId="084D5F67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904F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E103E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Дополнительные сведения о ткани.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F6BEB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BD64A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-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189D09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</w:tr>
      <w:tr w:rsidR="0046562D" w:rsidRPr="00205EDE" w14:paraId="39EE2FBB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1B2E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5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A3D5D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Сведения об одежде.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20D7A6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FDE45A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2E43D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</w:tr>
      <w:tr w:rsidR="0046562D" w:rsidRPr="00205EDE" w14:paraId="61B13E93" w14:textId="77777777" w:rsidTr="00194EF2">
        <w:trPr>
          <w:trHeight w:val="664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A9E67D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BFCC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Построение чертежа основы блузки. Элементарное моделирование и раскрой.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E8244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853D3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8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4BFD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12</w:t>
            </w:r>
          </w:p>
        </w:tc>
      </w:tr>
      <w:tr w:rsidR="0046562D" w:rsidRPr="00205EDE" w14:paraId="78FFE339" w14:textId="77777777" w:rsidTr="00194EF2">
        <w:trPr>
          <w:trHeight w:val="649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A7DB8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7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5E065" w14:textId="5AF51FF1" w:rsidR="0046562D" w:rsidRPr="00205EDE" w:rsidRDefault="0046562D" w:rsidP="00194EF2">
            <w:pPr>
              <w:pStyle w:val="a7"/>
              <w:jc w:val="both"/>
            </w:pPr>
            <w:r w:rsidRPr="00205EDE">
              <w:t>Изготовление выкройки цельнокроеного платья на основе выкройки блузки и раскрой.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E79C0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1ACB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4BCCE2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</w:tr>
      <w:tr w:rsidR="0046562D" w:rsidRPr="00205EDE" w14:paraId="7F8F2CCE" w14:textId="77777777" w:rsidTr="00194EF2">
        <w:trPr>
          <w:trHeight w:val="966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BCFBD8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8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643F0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Платье цельнокроеное прямого, приталенного или свободного силуэта без воротника и рукавов или с цельными рукавами.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9506A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EC0A9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10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C1D82E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14</w:t>
            </w:r>
          </w:p>
        </w:tc>
      </w:tr>
      <w:tr w:rsidR="0046562D" w:rsidRPr="00205EDE" w14:paraId="2FD957F0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6E1B5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9</w:t>
            </w: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DB4CC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Ремонт одежды.</w:t>
            </w:r>
          </w:p>
        </w:tc>
        <w:tc>
          <w:tcPr>
            <w:tcW w:w="54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DB9FF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2</w:t>
            </w:r>
          </w:p>
        </w:tc>
        <w:tc>
          <w:tcPr>
            <w:tcW w:w="54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534D7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4</w:t>
            </w:r>
          </w:p>
        </w:tc>
        <w:tc>
          <w:tcPr>
            <w:tcW w:w="53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E907B4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6</w:t>
            </w:r>
          </w:p>
        </w:tc>
      </w:tr>
      <w:tr w:rsidR="0046562D" w:rsidRPr="00205EDE" w14:paraId="65CD4EDE" w14:textId="77777777" w:rsidTr="00194EF2">
        <w:trPr>
          <w:trHeight w:val="332"/>
        </w:trPr>
        <w:tc>
          <w:tcPr>
            <w:tcW w:w="24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F59F8" w14:textId="77777777" w:rsidR="0046562D" w:rsidRPr="00205EDE" w:rsidRDefault="0046562D" w:rsidP="00194EF2">
            <w:pPr>
              <w:pStyle w:val="a7"/>
              <w:jc w:val="both"/>
            </w:pPr>
          </w:p>
        </w:tc>
        <w:tc>
          <w:tcPr>
            <w:tcW w:w="3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B5962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>Итого:</w:t>
            </w:r>
          </w:p>
        </w:tc>
        <w:tc>
          <w:tcPr>
            <w:tcW w:w="1624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A0D9B8" w14:textId="77777777" w:rsidR="0046562D" w:rsidRPr="00205EDE" w:rsidRDefault="0046562D" w:rsidP="00194EF2">
            <w:pPr>
              <w:pStyle w:val="a7"/>
              <w:jc w:val="both"/>
            </w:pPr>
            <w:r w:rsidRPr="00205EDE">
              <w:t xml:space="preserve">                 68 (часов)</w:t>
            </w:r>
          </w:p>
        </w:tc>
      </w:tr>
    </w:tbl>
    <w:p w14:paraId="06AA382C" w14:textId="77777777" w:rsidR="0046562D" w:rsidRDefault="0046562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1E5BA31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BC72FE5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2DE539D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C37CE3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94CCA24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1818641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A0A7DD0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2554C2FD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259508F6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8ECC2F7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225DFEE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7575E93A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8A0C420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7FF0F30C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79F5EC7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816B7B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6B982AB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3BD092DD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2CCE268F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5244E4C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7C35569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3D022583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5CE1A404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4CBAE062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28C4B81E" w14:textId="77777777" w:rsidR="00E00FFD" w:rsidRDefault="00E00FFD" w:rsidP="009C45D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60894DBF" w14:textId="77777777" w:rsidR="00766A62" w:rsidRDefault="00766A62" w:rsidP="00E005EC">
      <w:pPr>
        <w:jc w:val="both"/>
        <w:rPr>
          <w:rFonts w:eastAsia="Times New Roman"/>
          <w:sz w:val="24"/>
          <w:szCs w:val="24"/>
        </w:rPr>
      </w:pPr>
    </w:p>
    <w:p w14:paraId="2551BEE2" w14:textId="476DF629" w:rsidR="00E005EC" w:rsidRPr="00200B98" w:rsidRDefault="00474FA2" w:rsidP="00E005E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005EC" w:rsidRPr="00B03EA9">
        <w:rPr>
          <w:rFonts w:eastAsia="Times New Roman"/>
          <w:b/>
          <w:bCs/>
          <w:sz w:val="24"/>
          <w:szCs w:val="24"/>
        </w:rPr>
        <w:t>Материально-техническое обеспечение</w:t>
      </w:r>
    </w:p>
    <w:p w14:paraId="4C149B9F" w14:textId="77777777" w:rsidR="00E005EC" w:rsidRPr="00B03EA9" w:rsidRDefault="00E005EC" w:rsidP="00E005EC">
      <w:pPr>
        <w:widowControl w:val="0"/>
        <w:numPr>
          <w:ilvl w:val="0"/>
          <w:numId w:val="33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rStyle w:val="10"/>
          <w:sz w:val="24"/>
          <w:szCs w:val="24"/>
        </w:rPr>
      </w:pPr>
      <w:r w:rsidRPr="00B03EA9">
        <w:rPr>
          <w:rStyle w:val="10"/>
          <w:sz w:val="24"/>
          <w:szCs w:val="24"/>
        </w:rPr>
        <w:t xml:space="preserve">Технология. Швейное дело: </w:t>
      </w:r>
      <w:proofErr w:type="spellStart"/>
      <w:r w:rsidRPr="00B03EA9">
        <w:rPr>
          <w:rStyle w:val="10"/>
          <w:sz w:val="24"/>
          <w:szCs w:val="24"/>
        </w:rPr>
        <w:t>учеб.для</w:t>
      </w:r>
      <w:proofErr w:type="spellEnd"/>
      <w:r w:rsidRPr="00B03EA9">
        <w:rPr>
          <w:rStyle w:val="10"/>
          <w:sz w:val="24"/>
          <w:szCs w:val="24"/>
        </w:rPr>
        <w:t xml:space="preserve"> 5 </w:t>
      </w:r>
      <w:proofErr w:type="spellStart"/>
      <w:r w:rsidRPr="00B03EA9">
        <w:rPr>
          <w:rStyle w:val="10"/>
          <w:sz w:val="24"/>
          <w:szCs w:val="24"/>
        </w:rPr>
        <w:t>кл</w:t>
      </w:r>
      <w:proofErr w:type="spellEnd"/>
      <w:r w:rsidRPr="00B03EA9">
        <w:rPr>
          <w:rStyle w:val="10"/>
          <w:sz w:val="24"/>
          <w:szCs w:val="24"/>
        </w:rPr>
        <w:t>. спец. (</w:t>
      </w:r>
      <w:proofErr w:type="spellStart"/>
      <w:r w:rsidRPr="00B03EA9">
        <w:rPr>
          <w:rStyle w:val="10"/>
          <w:sz w:val="24"/>
          <w:szCs w:val="24"/>
        </w:rPr>
        <w:t>коррекц</w:t>
      </w:r>
      <w:proofErr w:type="spellEnd"/>
      <w:r w:rsidRPr="00B03EA9">
        <w:rPr>
          <w:rStyle w:val="10"/>
          <w:sz w:val="24"/>
          <w:szCs w:val="24"/>
        </w:rPr>
        <w:t xml:space="preserve">.) </w:t>
      </w:r>
      <w:proofErr w:type="spellStart"/>
      <w:r w:rsidRPr="00B03EA9">
        <w:rPr>
          <w:rStyle w:val="10"/>
          <w:sz w:val="24"/>
          <w:szCs w:val="24"/>
        </w:rPr>
        <w:t>образоват.учреждений</w:t>
      </w:r>
      <w:proofErr w:type="spellEnd"/>
      <w:r w:rsidRPr="00B03EA9">
        <w:rPr>
          <w:rStyle w:val="10"/>
          <w:sz w:val="24"/>
          <w:szCs w:val="24"/>
        </w:rPr>
        <w:t xml:space="preserve"> /</w:t>
      </w:r>
      <w:proofErr w:type="spellStart"/>
      <w:r w:rsidRPr="00B03EA9">
        <w:rPr>
          <w:rStyle w:val="10"/>
          <w:sz w:val="24"/>
          <w:szCs w:val="24"/>
        </w:rPr>
        <w:t>Г.Б.Картушина,Г.Г.Мозговая</w:t>
      </w:r>
      <w:proofErr w:type="spellEnd"/>
      <w:r w:rsidRPr="00B03EA9">
        <w:rPr>
          <w:rStyle w:val="10"/>
          <w:sz w:val="24"/>
          <w:szCs w:val="24"/>
        </w:rPr>
        <w:t xml:space="preserve"> 5-е изд.-М.:Просвещение,2009г.</w:t>
      </w:r>
    </w:p>
    <w:p w14:paraId="4DA31374" w14:textId="77777777" w:rsidR="00E005EC" w:rsidRPr="00B03EA9" w:rsidRDefault="00E005EC" w:rsidP="00E005EC">
      <w:pPr>
        <w:jc w:val="both"/>
        <w:rPr>
          <w:sz w:val="24"/>
          <w:szCs w:val="24"/>
        </w:rPr>
      </w:pPr>
    </w:p>
    <w:p w14:paraId="042E2A2D" w14:textId="77777777" w:rsidR="00E005EC" w:rsidRPr="00B03EA9" w:rsidRDefault="008E18DC" w:rsidP="00E005EC">
      <w:pPr>
        <w:widowControl w:val="0"/>
        <w:numPr>
          <w:ilvl w:val="0"/>
          <w:numId w:val="33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rStyle w:val="10"/>
          <w:sz w:val="24"/>
          <w:szCs w:val="24"/>
        </w:rPr>
      </w:pPr>
      <w:r>
        <w:rPr>
          <w:rStyle w:val="10"/>
          <w:sz w:val="24"/>
          <w:szCs w:val="24"/>
        </w:rPr>
        <w:t xml:space="preserve">Швейное дело: </w:t>
      </w:r>
      <w:proofErr w:type="spellStart"/>
      <w:r>
        <w:rPr>
          <w:rStyle w:val="10"/>
          <w:sz w:val="24"/>
          <w:szCs w:val="24"/>
        </w:rPr>
        <w:t>учеб.для</w:t>
      </w:r>
      <w:proofErr w:type="spellEnd"/>
      <w:r>
        <w:rPr>
          <w:rStyle w:val="10"/>
          <w:sz w:val="24"/>
          <w:szCs w:val="24"/>
        </w:rPr>
        <w:t xml:space="preserve"> 6</w:t>
      </w:r>
      <w:r w:rsidR="00E005EC" w:rsidRPr="00B03EA9">
        <w:rPr>
          <w:rStyle w:val="10"/>
          <w:sz w:val="24"/>
          <w:szCs w:val="24"/>
        </w:rPr>
        <w:t xml:space="preserve"> </w:t>
      </w:r>
      <w:proofErr w:type="spellStart"/>
      <w:r w:rsidR="00E005EC" w:rsidRPr="00B03EA9">
        <w:rPr>
          <w:rStyle w:val="10"/>
          <w:sz w:val="24"/>
          <w:szCs w:val="24"/>
        </w:rPr>
        <w:t>кл</w:t>
      </w:r>
      <w:proofErr w:type="spellEnd"/>
      <w:r w:rsidR="00E005EC" w:rsidRPr="00B03EA9">
        <w:rPr>
          <w:rStyle w:val="10"/>
          <w:sz w:val="24"/>
          <w:szCs w:val="24"/>
        </w:rPr>
        <w:t>. спец.(</w:t>
      </w:r>
      <w:proofErr w:type="spellStart"/>
      <w:r w:rsidR="00E005EC" w:rsidRPr="00B03EA9">
        <w:rPr>
          <w:rStyle w:val="10"/>
          <w:sz w:val="24"/>
          <w:szCs w:val="24"/>
        </w:rPr>
        <w:t>коррекц</w:t>
      </w:r>
      <w:proofErr w:type="spellEnd"/>
      <w:r w:rsidR="00E005EC" w:rsidRPr="00B03EA9">
        <w:rPr>
          <w:rStyle w:val="10"/>
          <w:sz w:val="24"/>
          <w:szCs w:val="24"/>
        </w:rPr>
        <w:t>.)</w:t>
      </w:r>
      <w:proofErr w:type="spellStart"/>
      <w:r w:rsidR="00E005EC" w:rsidRPr="00B03EA9">
        <w:rPr>
          <w:rStyle w:val="10"/>
          <w:sz w:val="24"/>
          <w:szCs w:val="24"/>
        </w:rPr>
        <w:t>образоват.учреждений</w:t>
      </w:r>
      <w:proofErr w:type="spellEnd"/>
      <w:r w:rsidR="00E005EC" w:rsidRPr="00B03EA9">
        <w:rPr>
          <w:rStyle w:val="10"/>
          <w:sz w:val="24"/>
          <w:szCs w:val="24"/>
        </w:rPr>
        <w:t xml:space="preserve"> /</w:t>
      </w:r>
      <w:proofErr w:type="spellStart"/>
      <w:r w:rsidR="00E005EC" w:rsidRPr="00B03EA9">
        <w:rPr>
          <w:rStyle w:val="10"/>
          <w:sz w:val="24"/>
          <w:szCs w:val="24"/>
        </w:rPr>
        <w:t>Г.Б.Картушина</w:t>
      </w:r>
      <w:proofErr w:type="spellEnd"/>
      <w:r w:rsidR="00E005EC" w:rsidRPr="00B03EA9">
        <w:rPr>
          <w:rStyle w:val="10"/>
          <w:sz w:val="24"/>
          <w:szCs w:val="24"/>
        </w:rPr>
        <w:t>,</w:t>
      </w:r>
    </w:p>
    <w:p w14:paraId="7A14BC70" w14:textId="77777777" w:rsidR="00E005EC" w:rsidRDefault="00E005EC" w:rsidP="00E005EC">
      <w:pPr>
        <w:jc w:val="both"/>
        <w:rPr>
          <w:sz w:val="24"/>
          <w:szCs w:val="24"/>
        </w:rPr>
      </w:pPr>
      <w:proofErr w:type="spellStart"/>
      <w:r w:rsidRPr="00B03EA9">
        <w:rPr>
          <w:sz w:val="24"/>
          <w:szCs w:val="24"/>
        </w:rPr>
        <w:t>Г.Г.Мозговая</w:t>
      </w:r>
      <w:proofErr w:type="spellEnd"/>
      <w:r w:rsidRPr="00B03EA9">
        <w:rPr>
          <w:sz w:val="24"/>
          <w:szCs w:val="24"/>
        </w:rPr>
        <w:t xml:space="preserve"> 3</w:t>
      </w:r>
      <w:r w:rsidR="00084FF8">
        <w:rPr>
          <w:sz w:val="24"/>
          <w:szCs w:val="24"/>
        </w:rPr>
        <w:t>-е изд.-М.: Просвещение, 2007г.</w:t>
      </w:r>
    </w:p>
    <w:p w14:paraId="088E0875" w14:textId="77777777" w:rsidR="00200B98" w:rsidRPr="00B03EA9" w:rsidRDefault="00200B98" w:rsidP="00E005EC">
      <w:pPr>
        <w:jc w:val="both"/>
        <w:rPr>
          <w:sz w:val="24"/>
          <w:szCs w:val="24"/>
        </w:rPr>
      </w:pPr>
    </w:p>
    <w:p w14:paraId="4BE7160B" w14:textId="77777777" w:rsidR="00E005EC" w:rsidRPr="00B03EA9" w:rsidRDefault="00E005EC" w:rsidP="00E005EC">
      <w:pPr>
        <w:widowControl w:val="0"/>
        <w:numPr>
          <w:ilvl w:val="0"/>
          <w:numId w:val="33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Труд</w:t>
      </w:r>
      <w:r w:rsidR="002F0CEF">
        <w:rPr>
          <w:sz w:val="24"/>
          <w:szCs w:val="24"/>
        </w:rPr>
        <w:t>овое обучение. Швейное дело. 5-7</w:t>
      </w:r>
      <w:r w:rsidRPr="00B03EA9">
        <w:rPr>
          <w:sz w:val="24"/>
          <w:szCs w:val="24"/>
        </w:rPr>
        <w:t xml:space="preserve"> классы : контрольно-измерительные материалы, вариативные</w:t>
      </w:r>
    </w:p>
    <w:p w14:paraId="7B457DE8" w14:textId="77777777" w:rsidR="00E005EC" w:rsidRPr="00B03EA9" w:rsidRDefault="00E005EC" w:rsidP="00E005EC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тестовые задания / авт.-сост. </w:t>
      </w:r>
      <w:proofErr w:type="spellStart"/>
      <w:r w:rsidRPr="00B03EA9">
        <w:rPr>
          <w:sz w:val="24"/>
          <w:szCs w:val="24"/>
        </w:rPr>
        <w:t>Н.А.Бородкина</w:t>
      </w:r>
      <w:proofErr w:type="spellEnd"/>
      <w:r w:rsidRPr="00B03EA9">
        <w:rPr>
          <w:sz w:val="24"/>
          <w:szCs w:val="24"/>
        </w:rPr>
        <w:t>. -Волгоград: Учитель, 2011г.</w:t>
      </w:r>
    </w:p>
    <w:p w14:paraId="33FC2C49" w14:textId="77777777" w:rsidR="00E005EC" w:rsidRPr="00B03EA9" w:rsidRDefault="00E005EC" w:rsidP="00E005EC">
      <w:pPr>
        <w:jc w:val="both"/>
        <w:rPr>
          <w:rStyle w:val="10"/>
          <w:b/>
          <w:bCs/>
          <w:sz w:val="24"/>
          <w:szCs w:val="24"/>
        </w:rPr>
      </w:pPr>
      <w:r w:rsidRPr="00B03EA9">
        <w:rPr>
          <w:rStyle w:val="10"/>
          <w:b/>
          <w:bCs/>
          <w:sz w:val="24"/>
          <w:szCs w:val="24"/>
        </w:rPr>
        <w:t>Демонстрационный материал.</w:t>
      </w:r>
    </w:p>
    <w:p w14:paraId="6C3BC1DC" w14:textId="77777777" w:rsidR="00E005EC" w:rsidRPr="00B03EA9" w:rsidRDefault="00E005EC" w:rsidP="00E005EC">
      <w:pPr>
        <w:jc w:val="both"/>
        <w:rPr>
          <w:sz w:val="24"/>
          <w:szCs w:val="24"/>
        </w:rPr>
      </w:pPr>
      <w:r w:rsidRPr="00B03EA9">
        <w:rPr>
          <w:sz w:val="24"/>
          <w:szCs w:val="24"/>
        </w:rPr>
        <w:t xml:space="preserve">            Таблицы.</w:t>
      </w:r>
    </w:p>
    <w:p w14:paraId="4B8910DA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Инструкционная карта: « Построение чертежа основы блузки».</w:t>
      </w:r>
    </w:p>
    <w:p w14:paraId="645865D1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блузки.»</w:t>
      </w:r>
    </w:p>
    <w:p w14:paraId="2E46EEF9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«Обработка жилета».</w:t>
      </w:r>
    </w:p>
    <w:p w14:paraId="724A9D7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среза окантовочным швом и косой обтачкой».</w:t>
      </w:r>
    </w:p>
    <w:p w14:paraId="33871A3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Инструкционная карта: « Расчет раствора вытачек по линии талии».</w:t>
      </w:r>
    </w:p>
    <w:p w14:paraId="6104CCB3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цельнокроеного платья прямого силуэта»</w:t>
      </w:r>
    </w:p>
    <w:p w14:paraId="102DD56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«Обработка воротника».</w:t>
      </w:r>
    </w:p>
    <w:p w14:paraId="495FC8B9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рукава».</w:t>
      </w:r>
    </w:p>
    <w:p w14:paraId="7AA43CEA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воланов».</w:t>
      </w:r>
    </w:p>
    <w:p w14:paraId="09C1E9CD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«Обработка рюш».</w:t>
      </w:r>
    </w:p>
    <w:p w14:paraId="6F331CA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встречных складок».</w:t>
      </w:r>
    </w:p>
    <w:p w14:paraId="16DE77C7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оборок».</w:t>
      </w:r>
    </w:p>
    <w:p w14:paraId="6FA5C9C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Инструкционная карта: « Построение основы платья».</w:t>
      </w:r>
    </w:p>
    <w:p w14:paraId="463A07B8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 xml:space="preserve">Инструкционная карта: « Построение чертежа основы </w:t>
      </w:r>
      <w:proofErr w:type="spellStart"/>
      <w:r w:rsidRPr="00B03EA9">
        <w:rPr>
          <w:sz w:val="24"/>
          <w:szCs w:val="24"/>
        </w:rPr>
        <w:t>втачного</w:t>
      </w:r>
      <w:proofErr w:type="spellEnd"/>
      <w:r w:rsidRPr="00B03EA9">
        <w:rPr>
          <w:sz w:val="24"/>
          <w:szCs w:val="24"/>
        </w:rPr>
        <w:t xml:space="preserve"> длинного рукава».</w:t>
      </w:r>
    </w:p>
    <w:p w14:paraId="3B46FB94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Инструкционная карта: « Построение чертежа воротника.»</w:t>
      </w:r>
    </w:p>
    <w:p w14:paraId="2D2E3F86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Соединение воротника на стойке с горловиной».</w:t>
      </w:r>
    </w:p>
    <w:p w14:paraId="6247BA97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низа короткого рукава  окантовочным швом».</w:t>
      </w:r>
    </w:p>
    <w:p w14:paraId="74CE148F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 xml:space="preserve">Технологическая карта: « Обработка бортов </w:t>
      </w:r>
      <w:proofErr w:type="spellStart"/>
      <w:r w:rsidRPr="00B03EA9">
        <w:rPr>
          <w:sz w:val="24"/>
          <w:szCs w:val="24"/>
        </w:rPr>
        <w:t>подбортами</w:t>
      </w:r>
      <w:proofErr w:type="spellEnd"/>
      <w:r w:rsidRPr="00B03EA9">
        <w:rPr>
          <w:sz w:val="24"/>
          <w:szCs w:val="24"/>
        </w:rPr>
        <w:t>».</w:t>
      </w:r>
    </w:p>
    <w:p w14:paraId="20F7ACC2" w14:textId="77777777" w:rsidR="00E005EC" w:rsidRPr="00B03EA9" w:rsidRDefault="00E005EC" w:rsidP="00E005EC">
      <w:pPr>
        <w:widowControl w:val="0"/>
        <w:numPr>
          <w:ilvl w:val="0"/>
          <w:numId w:val="34"/>
        </w:numPr>
        <w:tabs>
          <w:tab w:val="left" w:pos="0"/>
        </w:tabs>
        <w:suppressAutoHyphens/>
        <w:spacing w:line="100" w:lineRule="atLeast"/>
        <w:jc w:val="both"/>
        <w:textAlignment w:val="baseline"/>
        <w:rPr>
          <w:sz w:val="24"/>
          <w:szCs w:val="24"/>
        </w:rPr>
      </w:pPr>
      <w:r w:rsidRPr="00B03EA9">
        <w:rPr>
          <w:sz w:val="24"/>
          <w:szCs w:val="24"/>
        </w:rPr>
        <w:t>Технологическая карта: « Обработка трусов-плавок».</w:t>
      </w:r>
    </w:p>
    <w:p w14:paraId="58AB5D3A" w14:textId="77777777" w:rsidR="00E005EC" w:rsidRPr="00B03EA9" w:rsidRDefault="00E005EC" w:rsidP="00E005EC">
      <w:pPr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Учебные пособия:</w:t>
      </w:r>
    </w:p>
    <w:p w14:paraId="4124503D" w14:textId="77777777" w:rsidR="00E005EC" w:rsidRPr="00B03EA9" w:rsidRDefault="00E005EC" w:rsidP="00E005EC">
      <w:pPr>
        <w:spacing w:line="7" w:lineRule="exact"/>
        <w:jc w:val="both"/>
        <w:rPr>
          <w:sz w:val="24"/>
          <w:szCs w:val="24"/>
        </w:rPr>
      </w:pPr>
    </w:p>
    <w:p w14:paraId="292709A8" w14:textId="77777777" w:rsidR="00E005EC" w:rsidRPr="00B03EA9" w:rsidRDefault="00E005EC" w:rsidP="00E005EC">
      <w:pPr>
        <w:spacing w:line="249" w:lineRule="auto"/>
        <w:ind w:right="3900"/>
        <w:jc w:val="both"/>
        <w:rPr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Подборка карточек «Простейшие и художественные ручные швы». Альбомы по разделу «Материаловедение швейного производства»</w:t>
      </w:r>
    </w:p>
    <w:p w14:paraId="59AA2F2C" w14:textId="77777777" w:rsidR="00E005EC" w:rsidRPr="00B03EA9" w:rsidRDefault="00E005EC" w:rsidP="00E005EC">
      <w:pPr>
        <w:spacing w:line="236" w:lineRule="auto"/>
        <w:jc w:val="both"/>
        <w:rPr>
          <w:sz w:val="24"/>
          <w:szCs w:val="24"/>
        </w:rPr>
      </w:pPr>
      <w:r w:rsidRPr="00B03EA9">
        <w:rPr>
          <w:rFonts w:eastAsia="Times New Roman"/>
          <w:b/>
          <w:bCs/>
          <w:sz w:val="24"/>
          <w:szCs w:val="24"/>
        </w:rPr>
        <w:t>Оборудование, приспособления:</w:t>
      </w:r>
    </w:p>
    <w:p w14:paraId="70E08D36" w14:textId="77777777" w:rsidR="00E005EC" w:rsidRPr="00B03EA9" w:rsidRDefault="00E005EC" w:rsidP="00E005EC">
      <w:pPr>
        <w:numPr>
          <w:ilvl w:val="1"/>
          <w:numId w:val="30"/>
        </w:numPr>
        <w:tabs>
          <w:tab w:val="left" w:pos="200"/>
        </w:tabs>
        <w:spacing w:line="236" w:lineRule="auto"/>
        <w:ind w:left="20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швейные машины с электроприводом;</w:t>
      </w:r>
    </w:p>
    <w:p w14:paraId="719655D6" w14:textId="77777777" w:rsidR="00E005EC" w:rsidRPr="00B03EA9" w:rsidRDefault="00E005EC" w:rsidP="00E005EC">
      <w:pPr>
        <w:numPr>
          <w:ilvl w:val="0"/>
          <w:numId w:val="30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оверлок;</w:t>
      </w:r>
    </w:p>
    <w:p w14:paraId="2F67F173" w14:textId="77777777" w:rsidR="00E005EC" w:rsidRPr="00B03EA9" w:rsidRDefault="00E005EC" w:rsidP="00E005EC">
      <w:pPr>
        <w:numPr>
          <w:ilvl w:val="0"/>
          <w:numId w:val="30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швейные машины с ножным приводом;</w:t>
      </w:r>
    </w:p>
    <w:p w14:paraId="41A6823F" w14:textId="77777777" w:rsidR="005277E1" w:rsidRPr="00B03EA9" w:rsidRDefault="00E005EC" w:rsidP="00E005EC">
      <w:pPr>
        <w:numPr>
          <w:ilvl w:val="0"/>
          <w:numId w:val="30"/>
        </w:numPr>
        <w:tabs>
          <w:tab w:val="left" w:pos="140"/>
        </w:tabs>
        <w:ind w:left="140" w:hanging="137"/>
        <w:jc w:val="both"/>
        <w:rPr>
          <w:rFonts w:eastAsia="Times New Roman"/>
          <w:sz w:val="24"/>
          <w:szCs w:val="24"/>
        </w:rPr>
      </w:pPr>
      <w:r w:rsidRPr="00B03EA9">
        <w:rPr>
          <w:rFonts w:eastAsia="Times New Roman"/>
          <w:sz w:val="24"/>
          <w:szCs w:val="24"/>
        </w:rPr>
        <w:t>эл. утюг; гладильная доска;</w:t>
      </w:r>
    </w:p>
    <w:p w14:paraId="2BDF90F1" w14:textId="77777777" w:rsidR="005277E1" w:rsidRPr="00B03EA9" w:rsidRDefault="005277E1" w:rsidP="005277E1">
      <w:pPr>
        <w:spacing w:line="101" w:lineRule="exact"/>
        <w:jc w:val="both"/>
        <w:rPr>
          <w:sz w:val="24"/>
          <w:szCs w:val="24"/>
        </w:rPr>
      </w:pPr>
    </w:p>
    <w:p w14:paraId="3AC8302A" w14:textId="77777777" w:rsidR="00F92B9C" w:rsidRPr="00045EF2" w:rsidRDefault="00F92B9C" w:rsidP="005277E1">
      <w:pPr>
        <w:spacing w:line="5" w:lineRule="exact"/>
        <w:jc w:val="both"/>
      </w:pPr>
    </w:p>
    <w:sectPr w:rsidR="00F92B9C" w:rsidRPr="00045EF2" w:rsidSect="000D0995">
      <w:pgSz w:w="11900" w:h="16838"/>
      <w:pgMar w:top="971" w:right="846" w:bottom="418" w:left="851" w:header="0" w:footer="0" w:gutter="0"/>
      <w:cols w:space="720" w:equalWidth="0">
        <w:col w:w="102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•"/>
      <w:lvlJc w:val="left"/>
      <w:pPr>
        <w:tabs>
          <w:tab w:val="num" w:pos="0"/>
        </w:tabs>
        <w:ind w:left="1121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0000030A"/>
    <w:multiLevelType w:val="hybridMultilevel"/>
    <w:tmpl w:val="9A149244"/>
    <w:lvl w:ilvl="0" w:tplc="C9985486">
      <w:start w:val="1"/>
      <w:numFmt w:val="bullet"/>
      <w:lvlText w:val="•"/>
      <w:lvlJc w:val="left"/>
    </w:lvl>
    <w:lvl w:ilvl="1" w:tplc="04A0C8F6">
      <w:start w:val="1"/>
      <w:numFmt w:val="bullet"/>
      <w:lvlText w:val="•"/>
      <w:lvlJc w:val="left"/>
    </w:lvl>
    <w:lvl w:ilvl="2" w:tplc="FCCE01D6">
      <w:numFmt w:val="decimal"/>
      <w:lvlText w:val=""/>
      <w:lvlJc w:val="left"/>
    </w:lvl>
    <w:lvl w:ilvl="3" w:tplc="C374E49A">
      <w:numFmt w:val="decimal"/>
      <w:lvlText w:val=""/>
      <w:lvlJc w:val="left"/>
    </w:lvl>
    <w:lvl w:ilvl="4" w:tplc="92E4A4A8">
      <w:numFmt w:val="decimal"/>
      <w:lvlText w:val=""/>
      <w:lvlJc w:val="left"/>
    </w:lvl>
    <w:lvl w:ilvl="5" w:tplc="404E79DA">
      <w:numFmt w:val="decimal"/>
      <w:lvlText w:val=""/>
      <w:lvlJc w:val="left"/>
    </w:lvl>
    <w:lvl w:ilvl="6" w:tplc="31888002">
      <w:numFmt w:val="decimal"/>
      <w:lvlText w:val=""/>
      <w:lvlJc w:val="left"/>
    </w:lvl>
    <w:lvl w:ilvl="7" w:tplc="3836EB68">
      <w:numFmt w:val="decimal"/>
      <w:lvlText w:val=""/>
      <w:lvlJc w:val="left"/>
    </w:lvl>
    <w:lvl w:ilvl="8" w:tplc="73503BC6">
      <w:numFmt w:val="decimal"/>
      <w:lvlText w:val=""/>
      <w:lvlJc w:val="left"/>
    </w:lvl>
  </w:abstractNum>
  <w:abstractNum w:abstractNumId="4" w15:restartNumberingAfterBreak="0">
    <w:nsid w:val="0000074D"/>
    <w:multiLevelType w:val="hybridMultilevel"/>
    <w:tmpl w:val="4E1A8E92"/>
    <w:lvl w:ilvl="0" w:tplc="0EB81632">
      <w:start w:val="1"/>
      <w:numFmt w:val="decimal"/>
      <w:lvlText w:val="%1."/>
      <w:lvlJc w:val="left"/>
    </w:lvl>
    <w:lvl w:ilvl="1" w:tplc="C0B8E2FC">
      <w:numFmt w:val="decimal"/>
      <w:lvlText w:val=""/>
      <w:lvlJc w:val="left"/>
    </w:lvl>
    <w:lvl w:ilvl="2" w:tplc="9996AF5E">
      <w:numFmt w:val="decimal"/>
      <w:lvlText w:val=""/>
      <w:lvlJc w:val="left"/>
    </w:lvl>
    <w:lvl w:ilvl="3" w:tplc="1A521AD0">
      <w:numFmt w:val="decimal"/>
      <w:lvlText w:val=""/>
      <w:lvlJc w:val="left"/>
    </w:lvl>
    <w:lvl w:ilvl="4" w:tplc="FF22477C">
      <w:numFmt w:val="decimal"/>
      <w:lvlText w:val=""/>
      <w:lvlJc w:val="left"/>
    </w:lvl>
    <w:lvl w:ilvl="5" w:tplc="EBA6C45E">
      <w:numFmt w:val="decimal"/>
      <w:lvlText w:val=""/>
      <w:lvlJc w:val="left"/>
    </w:lvl>
    <w:lvl w:ilvl="6" w:tplc="D05273D0">
      <w:numFmt w:val="decimal"/>
      <w:lvlText w:val=""/>
      <w:lvlJc w:val="left"/>
    </w:lvl>
    <w:lvl w:ilvl="7" w:tplc="59B01D48">
      <w:numFmt w:val="decimal"/>
      <w:lvlText w:val=""/>
      <w:lvlJc w:val="left"/>
    </w:lvl>
    <w:lvl w:ilvl="8" w:tplc="B83429FE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7EA6111E"/>
    <w:lvl w:ilvl="0" w:tplc="3064FD40">
      <w:start w:val="1"/>
      <w:numFmt w:val="bullet"/>
      <w:lvlText w:val="В"/>
      <w:lvlJc w:val="left"/>
    </w:lvl>
    <w:lvl w:ilvl="1" w:tplc="3772644C">
      <w:numFmt w:val="decimal"/>
      <w:lvlText w:val=""/>
      <w:lvlJc w:val="left"/>
    </w:lvl>
    <w:lvl w:ilvl="2" w:tplc="41D4F632">
      <w:numFmt w:val="decimal"/>
      <w:lvlText w:val=""/>
      <w:lvlJc w:val="left"/>
    </w:lvl>
    <w:lvl w:ilvl="3" w:tplc="784A157C">
      <w:numFmt w:val="decimal"/>
      <w:lvlText w:val=""/>
      <w:lvlJc w:val="left"/>
    </w:lvl>
    <w:lvl w:ilvl="4" w:tplc="75A82AB6">
      <w:numFmt w:val="decimal"/>
      <w:lvlText w:val=""/>
      <w:lvlJc w:val="left"/>
    </w:lvl>
    <w:lvl w:ilvl="5" w:tplc="ED4E5892">
      <w:numFmt w:val="decimal"/>
      <w:lvlText w:val=""/>
      <w:lvlJc w:val="left"/>
    </w:lvl>
    <w:lvl w:ilvl="6" w:tplc="54DE580C">
      <w:numFmt w:val="decimal"/>
      <w:lvlText w:val=""/>
      <w:lvlJc w:val="left"/>
    </w:lvl>
    <w:lvl w:ilvl="7" w:tplc="282C82D0">
      <w:numFmt w:val="decimal"/>
      <w:lvlText w:val=""/>
      <w:lvlJc w:val="left"/>
    </w:lvl>
    <w:lvl w:ilvl="8" w:tplc="ECD41DD2">
      <w:numFmt w:val="decimal"/>
      <w:lvlText w:val=""/>
      <w:lvlJc w:val="left"/>
    </w:lvl>
  </w:abstractNum>
  <w:abstractNum w:abstractNumId="6" w15:restartNumberingAfterBreak="0">
    <w:nsid w:val="00001547"/>
    <w:multiLevelType w:val="hybridMultilevel"/>
    <w:tmpl w:val="CCB600D6"/>
    <w:lvl w:ilvl="0" w:tplc="5ED21134">
      <w:start w:val="1"/>
      <w:numFmt w:val="decimal"/>
      <w:lvlText w:val="%1."/>
      <w:lvlJc w:val="left"/>
    </w:lvl>
    <w:lvl w:ilvl="1" w:tplc="3EB0398C">
      <w:numFmt w:val="decimal"/>
      <w:lvlText w:val=""/>
      <w:lvlJc w:val="left"/>
    </w:lvl>
    <w:lvl w:ilvl="2" w:tplc="1A7A0FDA">
      <w:numFmt w:val="decimal"/>
      <w:lvlText w:val=""/>
      <w:lvlJc w:val="left"/>
    </w:lvl>
    <w:lvl w:ilvl="3" w:tplc="63DA1D0E">
      <w:numFmt w:val="decimal"/>
      <w:lvlText w:val=""/>
      <w:lvlJc w:val="left"/>
    </w:lvl>
    <w:lvl w:ilvl="4" w:tplc="EEF6E3DA">
      <w:numFmt w:val="decimal"/>
      <w:lvlText w:val=""/>
      <w:lvlJc w:val="left"/>
    </w:lvl>
    <w:lvl w:ilvl="5" w:tplc="B77A58EA">
      <w:numFmt w:val="decimal"/>
      <w:lvlText w:val=""/>
      <w:lvlJc w:val="left"/>
    </w:lvl>
    <w:lvl w:ilvl="6" w:tplc="98683E70">
      <w:numFmt w:val="decimal"/>
      <w:lvlText w:val=""/>
      <w:lvlJc w:val="left"/>
    </w:lvl>
    <w:lvl w:ilvl="7" w:tplc="C1B4CBA6">
      <w:numFmt w:val="decimal"/>
      <w:lvlText w:val=""/>
      <w:lvlJc w:val="left"/>
    </w:lvl>
    <w:lvl w:ilvl="8" w:tplc="4BB02D70">
      <w:numFmt w:val="decimal"/>
      <w:lvlText w:val=""/>
      <w:lvlJc w:val="left"/>
    </w:lvl>
  </w:abstractNum>
  <w:abstractNum w:abstractNumId="7" w15:restartNumberingAfterBreak="0">
    <w:nsid w:val="00001AD4"/>
    <w:multiLevelType w:val="hybridMultilevel"/>
    <w:tmpl w:val="30C08762"/>
    <w:lvl w:ilvl="0" w:tplc="6448A90C">
      <w:start w:val="8"/>
      <w:numFmt w:val="decimal"/>
      <w:lvlText w:val="%1"/>
      <w:lvlJc w:val="left"/>
    </w:lvl>
    <w:lvl w:ilvl="1" w:tplc="D722BFA4">
      <w:numFmt w:val="decimal"/>
      <w:lvlText w:val=""/>
      <w:lvlJc w:val="left"/>
    </w:lvl>
    <w:lvl w:ilvl="2" w:tplc="86947E12">
      <w:numFmt w:val="decimal"/>
      <w:lvlText w:val=""/>
      <w:lvlJc w:val="left"/>
    </w:lvl>
    <w:lvl w:ilvl="3" w:tplc="E08C0A2C">
      <w:numFmt w:val="decimal"/>
      <w:lvlText w:val=""/>
      <w:lvlJc w:val="left"/>
    </w:lvl>
    <w:lvl w:ilvl="4" w:tplc="94C24D72">
      <w:numFmt w:val="decimal"/>
      <w:lvlText w:val=""/>
      <w:lvlJc w:val="left"/>
    </w:lvl>
    <w:lvl w:ilvl="5" w:tplc="5DF4C778">
      <w:numFmt w:val="decimal"/>
      <w:lvlText w:val=""/>
      <w:lvlJc w:val="left"/>
    </w:lvl>
    <w:lvl w:ilvl="6" w:tplc="DE003DDC">
      <w:numFmt w:val="decimal"/>
      <w:lvlText w:val=""/>
      <w:lvlJc w:val="left"/>
    </w:lvl>
    <w:lvl w:ilvl="7" w:tplc="88467B82">
      <w:numFmt w:val="decimal"/>
      <w:lvlText w:val=""/>
      <w:lvlJc w:val="left"/>
    </w:lvl>
    <w:lvl w:ilvl="8" w:tplc="9C1C6418">
      <w:numFmt w:val="decimal"/>
      <w:lvlText w:val=""/>
      <w:lvlJc w:val="left"/>
    </w:lvl>
  </w:abstractNum>
  <w:abstractNum w:abstractNumId="8" w15:restartNumberingAfterBreak="0">
    <w:nsid w:val="00001E1F"/>
    <w:multiLevelType w:val="hybridMultilevel"/>
    <w:tmpl w:val="47FCEB16"/>
    <w:lvl w:ilvl="0" w:tplc="6E529F3A">
      <w:start w:val="6"/>
      <w:numFmt w:val="decimal"/>
      <w:lvlText w:val="%1"/>
      <w:lvlJc w:val="left"/>
    </w:lvl>
    <w:lvl w:ilvl="1" w:tplc="1C925A04">
      <w:numFmt w:val="decimal"/>
      <w:lvlText w:val=""/>
      <w:lvlJc w:val="left"/>
    </w:lvl>
    <w:lvl w:ilvl="2" w:tplc="A5E604C2">
      <w:numFmt w:val="decimal"/>
      <w:lvlText w:val=""/>
      <w:lvlJc w:val="left"/>
    </w:lvl>
    <w:lvl w:ilvl="3" w:tplc="FE9C30C0">
      <w:numFmt w:val="decimal"/>
      <w:lvlText w:val=""/>
      <w:lvlJc w:val="left"/>
    </w:lvl>
    <w:lvl w:ilvl="4" w:tplc="7DFA7B48">
      <w:numFmt w:val="decimal"/>
      <w:lvlText w:val=""/>
      <w:lvlJc w:val="left"/>
    </w:lvl>
    <w:lvl w:ilvl="5" w:tplc="FDC63712">
      <w:numFmt w:val="decimal"/>
      <w:lvlText w:val=""/>
      <w:lvlJc w:val="left"/>
    </w:lvl>
    <w:lvl w:ilvl="6" w:tplc="17C43F04">
      <w:numFmt w:val="decimal"/>
      <w:lvlText w:val=""/>
      <w:lvlJc w:val="left"/>
    </w:lvl>
    <w:lvl w:ilvl="7" w:tplc="D9041550">
      <w:numFmt w:val="decimal"/>
      <w:lvlText w:val=""/>
      <w:lvlJc w:val="left"/>
    </w:lvl>
    <w:lvl w:ilvl="8" w:tplc="E770711A">
      <w:numFmt w:val="decimal"/>
      <w:lvlText w:val=""/>
      <w:lvlJc w:val="left"/>
    </w:lvl>
  </w:abstractNum>
  <w:abstractNum w:abstractNumId="9" w15:restartNumberingAfterBreak="0">
    <w:nsid w:val="00002213"/>
    <w:multiLevelType w:val="hybridMultilevel"/>
    <w:tmpl w:val="08029290"/>
    <w:lvl w:ilvl="0" w:tplc="19FC5C2E">
      <w:start w:val="1"/>
      <w:numFmt w:val="bullet"/>
      <w:lvlText w:val="и"/>
      <w:lvlJc w:val="left"/>
    </w:lvl>
    <w:lvl w:ilvl="1" w:tplc="A3FEE166">
      <w:numFmt w:val="decimal"/>
      <w:lvlText w:val=""/>
      <w:lvlJc w:val="left"/>
    </w:lvl>
    <w:lvl w:ilvl="2" w:tplc="8A6CC568">
      <w:numFmt w:val="decimal"/>
      <w:lvlText w:val=""/>
      <w:lvlJc w:val="left"/>
    </w:lvl>
    <w:lvl w:ilvl="3" w:tplc="B89CBCC2">
      <w:numFmt w:val="decimal"/>
      <w:lvlText w:val=""/>
      <w:lvlJc w:val="left"/>
    </w:lvl>
    <w:lvl w:ilvl="4" w:tplc="E6DAC5BC">
      <w:numFmt w:val="decimal"/>
      <w:lvlText w:val=""/>
      <w:lvlJc w:val="left"/>
    </w:lvl>
    <w:lvl w:ilvl="5" w:tplc="46C41C48">
      <w:numFmt w:val="decimal"/>
      <w:lvlText w:val=""/>
      <w:lvlJc w:val="left"/>
    </w:lvl>
    <w:lvl w:ilvl="6" w:tplc="4F283030">
      <w:numFmt w:val="decimal"/>
      <w:lvlText w:val=""/>
      <w:lvlJc w:val="left"/>
    </w:lvl>
    <w:lvl w:ilvl="7" w:tplc="E79C0C76">
      <w:numFmt w:val="decimal"/>
      <w:lvlText w:val=""/>
      <w:lvlJc w:val="left"/>
    </w:lvl>
    <w:lvl w:ilvl="8" w:tplc="4A38D58A">
      <w:numFmt w:val="decimal"/>
      <w:lvlText w:val=""/>
      <w:lvlJc w:val="left"/>
    </w:lvl>
  </w:abstractNum>
  <w:abstractNum w:abstractNumId="10" w15:restartNumberingAfterBreak="0">
    <w:nsid w:val="0000260D"/>
    <w:multiLevelType w:val="hybridMultilevel"/>
    <w:tmpl w:val="BA9EB672"/>
    <w:lvl w:ilvl="0" w:tplc="CEF879D2">
      <w:start w:val="1"/>
      <w:numFmt w:val="bullet"/>
      <w:lvlText w:val="•"/>
      <w:lvlJc w:val="left"/>
    </w:lvl>
    <w:lvl w:ilvl="1" w:tplc="D86C6016">
      <w:numFmt w:val="decimal"/>
      <w:lvlText w:val=""/>
      <w:lvlJc w:val="left"/>
    </w:lvl>
    <w:lvl w:ilvl="2" w:tplc="9AE26C14">
      <w:numFmt w:val="decimal"/>
      <w:lvlText w:val=""/>
      <w:lvlJc w:val="left"/>
    </w:lvl>
    <w:lvl w:ilvl="3" w:tplc="AF96BF0A">
      <w:numFmt w:val="decimal"/>
      <w:lvlText w:val=""/>
      <w:lvlJc w:val="left"/>
    </w:lvl>
    <w:lvl w:ilvl="4" w:tplc="8C82C19A">
      <w:numFmt w:val="decimal"/>
      <w:lvlText w:val=""/>
      <w:lvlJc w:val="left"/>
    </w:lvl>
    <w:lvl w:ilvl="5" w:tplc="C0364EBA">
      <w:numFmt w:val="decimal"/>
      <w:lvlText w:val=""/>
      <w:lvlJc w:val="left"/>
    </w:lvl>
    <w:lvl w:ilvl="6" w:tplc="87BEE818">
      <w:numFmt w:val="decimal"/>
      <w:lvlText w:val=""/>
      <w:lvlJc w:val="left"/>
    </w:lvl>
    <w:lvl w:ilvl="7" w:tplc="A3045938">
      <w:numFmt w:val="decimal"/>
      <w:lvlText w:val=""/>
      <w:lvlJc w:val="left"/>
    </w:lvl>
    <w:lvl w:ilvl="8" w:tplc="50B0D958">
      <w:numFmt w:val="decimal"/>
      <w:lvlText w:val=""/>
      <w:lvlJc w:val="left"/>
    </w:lvl>
  </w:abstractNum>
  <w:abstractNum w:abstractNumId="11" w15:restartNumberingAfterBreak="0">
    <w:nsid w:val="000026A6"/>
    <w:multiLevelType w:val="hybridMultilevel"/>
    <w:tmpl w:val="B068F748"/>
    <w:lvl w:ilvl="0" w:tplc="0A9AFC32">
      <w:start w:val="1"/>
      <w:numFmt w:val="bullet"/>
      <w:lvlText w:val=""/>
      <w:lvlJc w:val="left"/>
    </w:lvl>
    <w:lvl w:ilvl="1" w:tplc="A35476D8">
      <w:numFmt w:val="decimal"/>
      <w:lvlText w:val=""/>
      <w:lvlJc w:val="left"/>
    </w:lvl>
    <w:lvl w:ilvl="2" w:tplc="AE08F11C">
      <w:numFmt w:val="decimal"/>
      <w:lvlText w:val=""/>
      <w:lvlJc w:val="left"/>
    </w:lvl>
    <w:lvl w:ilvl="3" w:tplc="5C1C25F4">
      <w:numFmt w:val="decimal"/>
      <w:lvlText w:val=""/>
      <w:lvlJc w:val="left"/>
    </w:lvl>
    <w:lvl w:ilvl="4" w:tplc="5470B76E">
      <w:numFmt w:val="decimal"/>
      <w:lvlText w:val=""/>
      <w:lvlJc w:val="left"/>
    </w:lvl>
    <w:lvl w:ilvl="5" w:tplc="9E0CBA24">
      <w:numFmt w:val="decimal"/>
      <w:lvlText w:val=""/>
      <w:lvlJc w:val="left"/>
    </w:lvl>
    <w:lvl w:ilvl="6" w:tplc="6B061D14">
      <w:numFmt w:val="decimal"/>
      <w:lvlText w:val=""/>
      <w:lvlJc w:val="left"/>
    </w:lvl>
    <w:lvl w:ilvl="7" w:tplc="0AFA7408">
      <w:numFmt w:val="decimal"/>
      <w:lvlText w:val=""/>
      <w:lvlJc w:val="left"/>
    </w:lvl>
    <w:lvl w:ilvl="8" w:tplc="B6A8DD0C">
      <w:numFmt w:val="decimal"/>
      <w:lvlText w:val=""/>
      <w:lvlJc w:val="left"/>
    </w:lvl>
  </w:abstractNum>
  <w:abstractNum w:abstractNumId="12" w15:restartNumberingAfterBreak="0">
    <w:nsid w:val="00002D12"/>
    <w:multiLevelType w:val="hybridMultilevel"/>
    <w:tmpl w:val="2A3CBBA8"/>
    <w:lvl w:ilvl="0" w:tplc="C60405E2">
      <w:start w:val="1"/>
      <w:numFmt w:val="bullet"/>
      <w:lvlText w:val="С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954D0F6">
      <w:numFmt w:val="decimal"/>
      <w:lvlText w:val=""/>
      <w:lvlJc w:val="left"/>
    </w:lvl>
    <w:lvl w:ilvl="3" w:tplc="F464644A">
      <w:numFmt w:val="decimal"/>
      <w:lvlText w:val=""/>
      <w:lvlJc w:val="left"/>
    </w:lvl>
    <w:lvl w:ilvl="4" w:tplc="E8DE5272">
      <w:numFmt w:val="decimal"/>
      <w:lvlText w:val=""/>
      <w:lvlJc w:val="left"/>
    </w:lvl>
    <w:lvl w:ilvl="5" w:tplc="3BACC3AA">
      <w:numFmt w:val="decimal"/>
      <w:lvlText w:val=""/>
      <w:lvlJc w:val="left"/>
    </w:lvl>
    <w:lvl w:ilvl="6" w:tplc="EFFAF324">
      <w:numFmt w:val="decimal"/>
      <w:lvlText w:val=""/>
      <w:lvlJc w:val="left"/>
    </w:lvl>
    <w:lvl w:ilvl="7" w:tplc="2F3202D4">
      <w:numFmt w:val="decimal"/>
      <w:lvlText w:val=""/>
      <w:lvlJc w:val="left"/>
    </w:lvl>
    <w:lvl w:ilvl="8" w:tplc="D4AC6D1C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3D0A32DC"/>
    <w:lvl w:ilvl="0" w:tplc="A27626AE">
      <w:start w:val="1"/>
      <w:numFmt w:val="bullet"/>
      <w:lvlText w:val="с"/>
      <w:lvlJc w:val="left"/>
    </w:lvl>
    <w:lvl w:ilvl="1" w:tplc="63C03A3C">
      <w:numFmt w:val="decimal"/>
      <w:lvlText w:val=""/>
      <w:lvlJc w:val="left"/>
    </w:lvl>
    <w:lvl w:ilvl="2" w:tplc="75604062">
      <w:numFmt w:val="decimal"/>
      <w:lvlText w:val=""/>
      <w:lvlJc w:val="left"/>
    </w:lvl>
    <w:lvl w:ilvl="3" w:tplc="427E660C">
      <w:numFmt w:val="decimal"/>
      <w:lvlText w:val=""/>
      <w:lvlJc w:val="left"/>
    </w:lvl>
    <w:lvl w:ilvl="4" w:tplc="445E2284">
      <w:numFmt w:val="decimal"/>
      <w:lvlText w:val=""/>
      <w:lvlJc w:val="left"/>
    </w:lvl>
    <w:lvl w:ilvl="5" w:tplc="714E164C">
      <w:numFmt w:val="decimal"/>
      <w:lvlText w:val=""/>
      <w:lvlJc w:val="left"/>
    </w:lvl>
    <w:lvl w:ilvl="6" w:tplc="A41EAE14">
      <w:numFmt w:val="decimal"/>
      <w:lvlText w:val=""/>
      <w:lvlJc w:val="left"/>
    </w:lvl>
    <w:lvl w:ilvl="7" w:tplc="B4E41DA6">
      <w:numFmt w:val="decimal"/>
      <w:lvlText w:val=""/>
      <w:lvlJc w:val="left"/>
    </w:lvl>
    <w:lvl w:ilvl="8" w:tplc="C7B03B7A">
      <w:numFmt w:val="decimal"/>
      <w:lvlText w:val=""/>
      <w:lvlJc w:val="left"/>
    </w:lvl>
  </w:abstractNum>
  <w:abstractNum w:abstractNumId="14" w15:restartNumberingAfterBreak="0">
    <w:nsid w:val="000039B3"/>
    <w:multiLevelType w:val="hybridMultilevel"/>
    <w:tmpl w:val="C972938C"/>
    <w:lvl w:ilvl="0" w:tplc="DE308016">
      <w:start w:val="1"/>
      <w:numFmt w:val="bullet"/>
      <w:lvlText w:val=""/>
      <w:lvlJc w:val="left"/>
    </w:lvl>
    <w:lvl w:ilvl="1" w:tplc="5D505D6C">
      <w:numFmt w:val="decimal"/>
      <w:lvlText w:val=""/>
      <w:lvlJc w:val="left"/>
    </w:lvl>
    <w:lvl w:ilvl="2" w:tplc="51221E5E">
      <w:numFmt w:val="decimal"/>
      <w:lvlText w:val=""/>
      <w:lvlJc w:val="left"/>
    </w:lvl>
    <w:lvl w:ilvl="3" w:tplc="499E8612">
      <w:numFmt w:val="decimal"/>
      <w:lvlText w:val=""/>
      <w:lvlJc w:val="left"/>
    </w:lvl>
    <w:lvl w:ilvl="4" w:tplc="CFD6DF40">
      <w:numFmt w:val="decimal"/>
      <w:lvlText w:val=""/>
      <w:lvlJc w:val="left"/>
    </w:lvl>
    <w:lvl w:ilvl="5" w:tplc="37563548">
      <w:numFmt w:val="decimal"/>
      <w:lvlText w:val=""/>
      <w:lvlJc w:val="left"/>
    </w:lvl>
    <w:lvl w:ilvl="6" w:tplc="6B9831CC">
      <w:numFmt w:val="decimal"/>
      <w:lvlText w:val=""/>
      <w:lvlJc w:val="left"/>
    </w:lvl>
    <w:lvl w:ilvl="7" w:tplc="B39E28F4">
      <w:numFmt w:val="decimal"/>
      <w:lvlText w:val=""/>
      <w:lvlJc w:val="left"/>
    </w:lvl>
    <w:lvl w:ilvl="8" w:tplc="629EE1EC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7F4857F0"/>
    <w:lvl w:ilvl="0" w:tplc="2D769078">
      <w:start w:val="5"/>
      <w:numFmt w:val="decimal"/>
      <w:lvlText w:val="%1"/>
      <w:lvlJc w:val="left"/>
    </w:lvl>
    <w:lvl w:ilvl="1" w:tplc="EA9AC81E">
      <w:numFmt w:val="decimal"/>
      <w:lvlText w:val=""/>
      <w:lvlJc w:val="left"/>
    </w:lvl>
    <w:lvl w:ilvl="2" w:tplc="B5BC59EA">
      <w:numFmt w:val="decimal"/>
      <w:lvlText w:val=""/>
      <w:lvlJc w:val="left"/>
    </w:lvl>
    <w:lvl w:ilvl="3" w:tplc="EB40762A">
      <w:numFmt w:val="decimal"/>
      <w:lvlText w:val=""/>
      <w:lvlJc w:val="left"/>
    </w:lvl>
    <w:lvl w:ilvl="4" w:tplc="A2169828">
      <w:numFmt w:val="decimal"/>
      <w:lvlText w:val=""/>
      <w:lvlJc w:val="left"/>
    </w:lvl>
    <w:lvl w:ilvl="5" w:tplc="E2706FEA">
      <w:numFmt w:val="decimal"/>
      <w:lvlText w:val=""/>
      <w:lvlJc w:val="left"/>
    </w:lvl>
    <w:lvl w:ilvl="6" w:tplc="EFFC5360">
      <w:numFmt w:val="decimal"/>
      <w:lvlText w:val=""/>
      <w:lvlJc w:val="left"/>
    </w:lvl>
    <w:lvl w:ilvl="7" w:tplc="08364E98">
      <w:numFmt w:val="decimal"/>
      <w:lvlText w:val=""/>
      <w:lvlJc w:val="left"/>
    </w:lvl>
    <w:lvl w:ilvl="8" w:tplc="79B8FBB0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1BC241D8"/>
    <w:lvl w:ilvl="0" w:tplc="8FC4CA36">
      <w:start w:val="1"/>
      <w:numFmt w:val="bullet"/>
      <w:lvlText w:val=""/>
      <w:lvlJc w:val="left"/>
    </w:lvl>
    <w:lvl w:ilvl="1" w:tplc="1D6626C4">
      <w:start w:val="1"/>
      <w:numFmt w:val="bullet"/>
      <w:lvlText w:val="•"/>
      <w:lvlJc w:val="left"/>
    </w:lvl>
    <w:lvl w:ilvl="2" w:tplc="B3EE28BA">
      <w:numFmt w:val="decimal"/>
      <w:lvlText w:val=""/>
      <w:lvlJc w:val="left"/>
    </w:lvl>
    <w:lvl w:ilvl="3" w:tplc="EA66FCA6">
      <w:numFmt w:val="decimal"/>
      <w:lvlText w:val=""/>
      <w:lvlJc w:val="left"/>
    </w:lvl>
    <w:lvl w:ilvl="4" w:tplc="2592C9B2">
      <w:numFmt w:val="decimal"/>
      <w:lvlText w:val=""/>
      <w:lvlJc w:val="left"/>
    </w:lvl>
    <w:lvl w:ilvl="5" w:tplc="2D0C6CEC">
      <w:numFmt w:val="decimal"/>
      <w:lvlText w:val=""/>
      <w:lvlJc w:val="left"/>
    </w:lvl>
    <w:lvl w:ilvl="6" w:tplc="06F6699C">
      <w:numFmt w:val="decimal"/>
      <w:lvlText w:val=""/>
      <w:lvlJc w:val="left"/>
    </w:lvl>
    <w:lvl w:ilvl="7" w:tplc="DF345C5C">
      <w:numFmt w:val="decimal"/>
      <w:lvlText w:val=""/>
      <w:lvlJc w:val="left"/>
    </w:lvl>
    <w:lvl w:ilvl="8" w:tplc="873A65C4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5A48CFC8"/>
    <w:lvl w:ilvl="0" w:tplc="E4AC2E4A">
      <w:start w:val="1"/>
      <w:numFmt w:val="bullet"/>
      <w:lvlText w:val="-"/>
      <w:lvlJc w:val="left"/>
    </w:lvl>
    <w:lvl w:ilvl="1" w:tplc="1646D548">
      <w:numFmt w:val="decimal"/>
      <w:lvlText w:val=""/>
      <w:lvlJc w:val="left"/>
    </w:lvl>
    <w:lvl w:ilvl="2" w:tplc="C6FE7156">
      <w:numFmt w:val="decimal"/>
      <w:lvlText w:val=""/>
      <w:lvlJc w:val="left"/>
    </w:lvl>
    <w:lvl w:ilvl="3" w:tplc="793A36D6">
      <w:numFmt w:val="decimal"/>
      <w:lvlText w:val=""/>
      <w:lvlJc w:val="left"/>
    </w:lvl>
    <w:lvl w:ilvl="4" w:tplc="31B68AD8">
      <w:numFmt w:val="decimal"/>
      <w:lvlText w:val=""/>
      <w:lvlJc w:val="left"/>
    </w:lvl>
    <w:lvl w:ilvl="5" w:tplc="16287D92">
      <w:numFmt w:val="decimal"/>
      <w:lvlText w:val=""/>
      <w:lvlJc w:val="left"/>
    </w:lvl>
    <w:lvl w:ilvl="6" w:tplc="E99211FE">
      <w:numFmt w:val="decimal"/>
      <w:lvlText w:val=""/>
      <w:lvlJc w:val="left"/>
    </w:lvl>
    <w:lvl w:ilvl="7" w:tplc="7CF2C426">
      <w:numFmt w:val="decimal"/>
      <w:lvlText w:val=""/>
      <w:lvlJc w:val="left"/>
    </w:lvl>
    <w:lvl w:ilvl="8" w:tplc="85126266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67942FD6"/>
    <w:lvl w:ilvl="0" w:tplc="B3F2EEAE">
      <w:start w:val="1"/>
      <w:numFmt w:val="bullet"/>
      <w:lvlText w:val="В"/>
      <w:lvlJc w:val="left"/>
    </w:lvl>
    <w:lvl w:ilvl="1" w:tplc="1904050E">
      <w:numFmt w:val="decimal"/>
      <w:lvlText w:val=""/>
      <w:lvlJc w:val="left"/>
    </w:lvl>
    <w:lvl w:ilvl="2" w:tplc="5A04A1E2">
      <w:numFmt w:val="decimal"/>
      <w:lvlText w:val=""/>
      <w:lvlJc w:val="left"/>
    </w:lvl>
    <w:lvl w:ilvl="3" w:tplc="D990E4F0">
      <w:numFmt w:val="decimal"/>
      <w:lvlText w:val=""/>
      <w:lvlJc w:val="left"/>
    </w:lvl>
    <w:lvl w:ilvl="4" w:tplc="57FE26CE">
      <w:numFmt w:val="decimal"/>
      <w:lvlText w:val=""/>
      <w:lvlJc w:val="left"/>
    </w:lvl>
    <w:lvl w:ilvl="5" w:tplc="2C38C02C">
      <w:numFmt w:val="decimal"/>
      <w:lvlText w:val=""/>
      <w:lvlJc w:val="left"/>
    </w:lvl>
    <w:lvl w:ilvl="6" w:tplc="D7F6ADCE">
      <w:numFmt w:val="decimal"/>
      <w:lvlText w:val=""/>
      <w:lvlJc w:val="left"/>
    </w:lvl>
    <w:lvl w:ilvl="7" w:tplc="69927C24">
      <w:numFmt w:val="decimal"/>
      <w:lvlText w:val=""/>
      <w:lvlJc w:val="left"/>
    </w:lvl>
    <w:lvl w:ilvl="8" w:tplc="E4563AB4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2FA404B6"/>
    <w:lvl w:ilvl="0" w:tplc="1CC87666">
      <w:start w:val="1"/>
      <w:numFmt w:val="bullet"/>
      <w:lvlText w:val="в"/>
      <w:lvlJc w:val="left"/>
    </w:lvl>
    <w:lvl w:ilvl="1" w:tplc="C004FB84">
      <w:numFmt w:val="decimal"/>
      <w:lvlText w:val=""/>
      <w:lvlJc w:val="left"/>
    </w:lvl>
    <w:lvl w:ilvl="2" w:tplc="884C6D92">
      <w:numFmt w:val="decimal"/>
      <w:lvlText w:val=""/>
      <w:lvlJc w:val="left"/>
    </w:lvl>
    <w:lvl w:ilvl="3" w:tplc="EC8C4626">
      <w:numFmt w:val="decimal"/>
      <w:lvlText w:val=""/>
      <w:lvlJc w:val="left"/>
    </w:lvl>
    <w:lvl w:ilvl="4" w:tplc="96049714">
      <w:numFmt w:val="decimal"/>
      <w:lvlText w:val=""/>
      <w:lvlJc w:val="left"/>
    </w:lvl>
    <w:lvl w:ilvl="5" w:tplc="4566D942">
      <w:numFmt w:val="decimal"/>
      <w:lvlText w:val=""/>
      <w:lvlJc w:val="left"/>
    </w:lvl>
    <w:lvl w:ilvl="6" w:tplc="350EB87E">
      <w:numFmt w:val="decimal"/>
      <w:lvlText w:val=""/>
      <w:lvlJc w:val="left"/>
    </w:lvl>
    <w:lvl w:ilvl="7" w:tplc="738C1DA0">
      <w:numFmt w:val="decimal"/>
      <w:lvlText w:val=""/>
      <w:lvlJc w:val="left"/>
    </w:lvl>
    <w:lvl w:ilvl="8" w:tplc="F01C0034">
      <w:numFmt w:val="decimal"/>
      <w:lvlText w:val=""/>
      <w:lvlJc w:val="left"/>
    </w:lvl>
  </w:abstractNum>
  <w:abstractNum w:abstractNumId="20" w15:restartNumberingAfterBreak="0">
    <w:nsid w:val="000054DE"/>
    <w:multiLevelType w:val="hybridMultilevel"/>
    <w:tmpl w:val="659C8DF6"/>
    <w:lvl w:ilvl="0" w:tplc="7C461B3E">
      <w:start w:val="1"/>
      <w:numFmt w:val="bullet"/>
      <w:lvlText w:val="\endash "/>
      <w:lvlJc w:val="left"/>
    </w:lvl>
    <w:lvl w:ilvl="1" w:tplc="8DB628D6">
      <w:numFmt w:val="decimal"/>
      <w:lvlText w:val=""/>
      <w:lvlJc w:val="left"/>
    </w:lvl>
    <w:lvl w:ilvl="2" w:tplc="150E1A7A">
      <w:numFmt w:val="decimal"/>
      <w:lvlText w:val=""/>
      <w:lvlJc w:val="left"/>
    </w:lvl>
    <w:lvl w:ilvl="3" w:tplc="FF4CC050">
      <w:numFmt w:val="decimal"/>
      <w:lvlText w:val=""/>
      <w:lvlJc w:val="left"/>
    </w:lvl>
    <w:lvl w:ilvl="4" w:tplc="51B2A3CE">
      <w:numFmt w:val="decimal"/>
      <w:lvlText w:val=""/>
      <w:lvlJc w:val="left"/>
    </w:lvl>
    <w:lvl w:ilvl="5" w:tplc="8006EBA2">
      <w:numFmt w:val="decimal"/>
      <w:lvlText w:val=""/>
      <w:lvlJc w:val="left"/>
    </w:lvl>
    <w:lvl w:ilvl="6" w:tplc="6B2C133E">
      <w:numFmt w:val="decimal"/>
      <w:lvlText w:val=""/>
      <w:lvlJc w:val="left"/>
    </w:lvl>
    <w:lvl w:ilvl="7" w:tplc="83EC9348">
      <w:numFmt w:val="decimal"/>
      <w:lvlText w:val=""/>
      <w:lvlJc w:val="left"/>
    </w:lvl>
    <w:lvl w:ilvl="8" w:tplc="A72CF356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0EAC3A2E"/>
    <w:lvl w:ilvl="0" w:tplc="6D98F4C4">
      <w:start w:val="2"/>
      <w:numFmt w:val="decimal"/>
      <w:lvlText w:val="%1."/>
      <w:lvlJc w:val="left"/>
    </w:lvl>
    <w:lvl w:ilvl="1" w:tplc="A0AEAFAE">
      <w:numFmt w:val="decimal"/>
      <w:lvlText w:val=""/>
      <w:lvlJc w:val="left"/>
    </w:lvl>
    <w:lvl w:ilvl="2" w:tplc="3EEC5B68">
      <w:numFmt w:val="decimal"/>
      <w:lvlText w:val=""/>
      <w:lvlJc w:val="left"/>
    </w:lvl>
    <w:lvl w:ilvl="3" w:tplc="146A72DA">
      <w:numFmt w:val="decimal"/>
      <w:lvlText w:val=""/>
      <w:lvlJc w:val="left"/>
    </w:lvl>
    <w:lvl w:ilvl="4" w:tplc="8570BAE6">
      <w:numFmt w:val="decimal"/>
      <w:lvlText w:val=""/>
      <w:lvlJc w:val="left"/>
    </w:lvl>
    <w:lvl w:ilvl="5" w:tplc="8A28B9AC">
      <w:numFmt w:val="decimal"/>
      <w:lvlText w:val=""/>
      <w:lvlJc w:val="left"/>
    </w:lvl>
    <w:lvl w:ilvl="6" w:tplc="B1963A42">
      <w:numFmt w:val="decimal"/>
      <w:lvlText w:val=""/>
      <w:lvlJc w:val="left"/>
    </w:lvl>
    <w:lvl w:ilvl="7" w:tplc="5F281FFA">
      <w:numFmt w:val="decimal"/>
      <w:lvlText w:val=""/>
      <w:lvlJc w:val="left"/>
    </w:lvl>
    <w:lvl w:ilvl="8" w:tplc="1CAAEC30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82CA1BE2"/>
    <w:lvl w:ilvl="0" w:tplc="1796539E">
      <w:start w:val="9"/>
      <w:numFmt w:val="decimal"/>
      <w:lvlText w:val="%1"/>
      <w:lvlJc w:val="left"/>
    </w:lvl>
    <w:lvl w:ilvl="1" w:tplc="2C90018A">
      <w:numFmt w:val="decimal"/>
      <w:lvlText w:val=""/>
      <w:lvlJc w:val="left"/>
    </w:lvl>
    <w:lvl w:ilvl="2" w:tplc="8996D79A">
      <w:numFmt w:val="decimal"/>
      <w:lvlText w:val=""/>
      <w:lvlJc w:val="left"/>
    </w:lvl>
    <w:lvl w:ilvl="3" w:tplc="E8A481C4">
      <w:numFmt w:val="decimal"/>
      <w:lvlText w:val=""/>
      <w:lvlJc w:val="left"/>
    </w:lvl>
    <w:lvl w:ilvl="4" w:tplc="AFC6B832">
      <w:numFmt w:val="decimal"/>
      <w:lvlText w:val=""/>
      <w:lvlJc w:val="left"/>
    </w:lvl>
    <w:lvl w:ilvl="5" w:tplc="D6BC7AFC">
      <w:numFmt w:val="decimal"/>
      <w:lvlText w:val=""/>
      <w:lvlJc w:val="left"/>
    </w:lvl>
    <w:lvl w:ilvl="6" w:tplc="A2ECC2E6">
      <w:numFmt w:val="decimal"/>
      <w:lvlText w:val=""/>
      <w:lvlJc w:val="left"/>
    </w:lvl>
    <w:lvl w:ilvl="7" w:tplc="7C789934">
      <w:numFmt w:val="decimal"/>
      <w:lvlText w:val=""/>
      <w:lvlJc w:val="left"/>
    </w:lvl>
    <w:lvl w:ilvl="8" w:tplc="01544F38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909ADF48"/>
    <w:lvl w:ilvl="0" w:tplc="800E01D2">
      <w:start w:val="1"/>
      <w:numFmt w:val="bullet"/>
      <w:lvlText w:val="•"/>
      <w:lvlJc w:val="left"/>
    </w:lvl>
    <w:lvl w:ilvl="1" w:tplc="18D03738">
      <w:numFmt w:val="decimal"/>
      <w:lvlText w:val=""/>
      <w:lvlJc w:val="left"/>
    </w:lvl>
    <w:lvl w:ilvl="2" w:tplc="C0A29C88">
      <w:numFmt w:val="decimal"/>
      <w:lvlText w:val=""/>
      <w:lvlJc w:val="left"/>
    </w:lvl>
    <w:lvl w:ilvl="3" w:tplc="97C00CD6">
      <w:numFmt w:val="decimal"/>
      <w:lvlText w:val=""/>
      <w:lvlJc w:val="left"/>
    </w:lvl>
    <w:lvl w:ilvl="4" w:tplc="D316A964">
      <w:numFmt w:val="decimal"/>
      <w:lvlText w:val=""/>
      <w:lvlJc w:val="left"/>
    </w:lvl>
    <w:lvl w:ilvl="5" w:tplc="E4C26F4A">
      <w:numFmt w:val="decimal"/>
      <w:lvlText w:val=""/>
      <w:lvlJc w:val="left"/>
    </w:lvl>
    <w:lvl w:ilvl="6" w:tplc="EAD20244">
      <w:numFmt w:val="decimal"/>
      <w:lvlText w:val=""/>
      <w:lvlJc w:val="left"/>
    </w:lvl>
    <w:lvl w:ilvl="7" w:tplc="310E7794">
      <w:numFmt w:val="decimal"/>
      <w:lvlText w:val=""/>
      <w:lvlJc w:val="left"/>
    </w:lvl>
    <w:lvl w:ilvl="8" w:tplc="EA8EEA14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9E20B9F6"/>
    <w:lvl w:ilvl="0" w:tplc="A81CEDAA">
      <w:start w:val="1"/>
      <w:numFmt w:val="bullet"/>
      <w:lvlText w:val="•"/>
      <w:lvlJc w:val="left"/>
    </w:lvl>
    <w:lvl w:ilvl="1" w:tplc="5198BBCC">
      <w:start w:val="1"/>
      <w:numFmt w:val="bullet"/>
      <w:lvlText w:val="•"/>
      <w:lvlJc w:val="left"/>
    </w:lvl>
    <w:lvl w:ilvl="2" w:tplc="F36C1426">
      <w:numFmt w:val="decimal"/>
      <w:lvlText w:val=""/>
      <w:lvlJc w:val="left"/>
    </w:lvl>
    <w:lvl w:ilvl="3" w:tplc="37ECBA56">
      <w:numFmt w:val="decimal"/>
      <w:lvlText w:val=""/>
      <w:lvlJc w:val="left"/>
    </w:lvl>
    <w:lvl w:ilvl="4" w:tplc="E8FA558A">
      <w:numFmt w:val="decimal"/>
      <w:lvlText w:val=""/>
      <w:lvlJc w:val="left"/>
    </w:lvl>
    <w:lvl w:ilvl="5" w:tplc="F05EE66C">
      <w:numFmt w:val="decimal"/>
      <w:lvlText w:val=""/>
      <w:lvlJc w:val="left"/>
    </w:lvl>
    <w:lvl w:ilvl="6" w:tplc="40603742">
      <w:numFmt w:val="decimal"/>
      <w:lvlText w:val=""/>
      <w:lvlJc w:val="left"/>
    </w:lvl>
    <w:lvl w:ilvl="7" w:tplc="5E24F3A2">
      <w:numFmt w:val="decimal"/>
      <w:lvlText w:val=""/>
      <w:lvlJc w:val="left"/>
    </w:lvl>
    <w:lvl w:ilvl="8" w:tplc="3E48DD30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B7582A68"/>
    <w:lvl w:ilvl="0" w:tplc="5546C1B2">
      <w:start w:val="1"/>
      <w:numFmt w:val="bullet"/>
      <w:lvlText w:val="•"/>
      <w:lvlJc w:val="left"/>
    </w:lvl>
    <w:lvl w:ilvl="1" w:tplc="78B66D72">
      <w:numFmt w:val="decimal"/>
      <w:lvlText w:val=""/>
      <w:lvlJc w:val="left"/>
    </w:lvl>
    <w:lvl w:ilvl="2" w:tplc="4BDCA260">
      <w:numFmt w:val="decimal"/>
      <w:lvlText w:val=""/>
      <w:lvlJc w:val="left"/>
    </w:lvl>
    <w:lvl w:ilvl="3" w:tplc="EB8882CE">
      <w:numFmt w:val="decimal"/>
      <w:lvlText w:val=""/>
      <w:lvlJc w:val="left"/>
    </w:lvl>
    <w:lvl w:ilvl="4" w:tplc="9B80FDC6">
      <w:numFmt w:val="decimal"/>
      <w:lvlText w:val=""/>
      <w:lvlJc w:val="left"/>
    </w:lvl>
    <w:lvl w:ilvl="5" w:tplc="2656142C">
      <w:numFmt w:val="decimal"/>
      <w:lvlText w:val=""/>
      <w:lvlJc w:val="left"/>
    </w:lvl>
    <w:lvl w:ilvl="6" w:tplc="43C09E60">
      <w:numFmt w:val="decimal"/>
      <w:lvlText w:val=""/>
      <w:lvlJc w:val="left"/>
    </w:lvl>
    <w:lvl w:ilvl="7" w:tplc="2FD2D9BA">
      <w:numFmt w:val="decimal"/>
      <w:lvlText w:val=""/>
      <w:lvlJc w:val="left"/>
    </w:lvl>
    <w:lvl w:ilvl="8" w:tplc="72465DBE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65CA50E8"/>
    <w:lvl w:ilvl="0" w:tplc="2812C098">
      <w:start w:val="10"/>
      <w:numFmt w:val="decimal"/>
      <w:lvlText w:val="%1"/>
      <w:lvlJc w:val="left"/>
    </w:lvl>
    <w:lvl w:ilvl="1" w:tplc="37A40E86">
      <w:numFmt w:val="decimal"/>
      <w:lvlText w:val=""/>
      <w:lvlJc w:val="left"/>
    </w:lvl>
    <w:lvl w:ilvl="2" w:tplc="A26C7176">
      <w:numFmt w:val="decimal"/>
      <w:lvlText w:val=""/>
      <w:lvlJc w:val="left"/>
    </w:lvl>
    <w:lvl w:ilvl="3" w:tplc="5F1AC87E">
      <w:numFmt w:val="decimal"/>
      <w:lvlText w:val=""/>
      <w:lvlJc w:val="left"/>
    </w:lvl>
    <w:lvl w:ilvl="4" w:tplc="45681F40">
      <w:numFmt w:val="decimal"/>
      <w:lvlText w:val=""/>
      <w:lvlJc w:val="left"/>
    </w:lvl>
    <w:lvl w:ilvl="5" w:tplc="42D2F6CE">
      <w:numFmt w:val="decimal"/>
      <w:lvlText w:val=""/>
      <w:lvlJc w:val="left"/>
    </w:lvl>
    <w:lvl w:ilvl="6" w:tplc="062AB7DE">
      <w:numFmt w:val="decimal"/>
      <w:lvlText w:val=""/>
      <w:lvlJc w:val="left"/>
    </w:lvl>
    <w:lvl w:ilvl="7" w:tplc="325A2120">
      <w:numFmt w:val="decimal"/>
      <w:lvlText w:val=""/>
      <w:lvlJc w:val="left"/>
    </w:lvl>
    <w:lvl w:ilvl="8" w:tplc="24B23656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51DAA068"/>
    <w:lvl w:ilvl="0" w:tplc="331C3638">
      <w:start w:val="7"/>
      <w:numFmt w:val="decimal"/>
      <w:lvlText w:val="%1"/>
      <w:lvlJc w:val="left"/>
    </w:lvl>
    <w:lvl w:ilvl="1" w:tplc="54A4A14C">
      <w:numFmt w:val="decimal"/>
      <w:lvlText w:val=""/>
      <w:lvlJc w:val="left"/>
    </w:lvl>
    <w:lvl w:ilvl="2" w:tplc="9294C40E">
      <w:numFmt w:val="decimal"/>
      <w:lvlText w:val=""/>
      <w:lvlJc w:val="left"/>
    </w:lvl>
    <w:lvl w:ilvl="3" w:tplc="BE1E2CAE">
      <w:numFmt w:val="decimal"/>
      <w:lvlText w:val=""/>
      <w:lvlJc w:val="left"/>
    </w:lvl>
    <w:lvl w:ilvl="4" w:tplc="61EADB4C">
      <w:numFmt w:val="decimal"/>
      <w:lvlText w:val=""/>
      <w:lvlJc w:val="left"/>
    </w:lvl>
    <w:lvl w:ilvl="5" w:tplc="77EE4970">
      <w:numFmt w:val="decimal"/>
      <w:lvlText w:val=""/>
      <w:lvlJc w:val="left"/>
    </w:lvl>
    <w:lvl w:ilvl="6" w:tplc="CFA0CBBC">
      <w:numFmt w:val="decimal"/>
      <w:lvlText w:val=""/>
      <w:lvlJc w:val="left"/>
    </w:lvl>
    <w:lvl w:ilvl="7" w:tplc="79A41DB0">
      <w:numFmt w:val="decimal"/>
      <w:lvlText w:val=""/>
      <w:lvlJc w:val="left"/>
    </w:lvl>
    <w:lvl w:ilvl="8" w:tplc="30F453F4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8FAA1572"/>
    <w:lvl w:ilvl="0" w:tplc="10A83CD6">
      <w:start w:val="1"/>
      <w:numFmt w:val="bullet"/>
      <w:lvlText w:val="в"/>
      <w:lvlJc w:val="left"/>
    </w:lvl>
    <w:lvl w:ilvl="1" w:tplc="658E955E">
      <w:numFmt w:val="decimal"/>
      <w:lvlText w:val=""/>
      <w:lvlJc w:val="left"/>
    </w:lvl>
    <w:lvl w:ilvl="2" w:tplc="B96CF200">
      <w:numFmt w:val="decimal"/>
      <w:lvlText w:val=""/>
      <w:lvlJc w:val="left"/>
    </w:lvl>
    <w:lvl w:ilvl="3" w:tplc="AB10FB9C">
      <w:numFmt w:val="decimal"/>
      <w:lvlText w:val=""/>
      <w:lvlJc w:val="left"/>
    </w:lvl>
    <w:lvl w:ilvl="4" w:tplc="25F48312">
      <w:numFmt w:val="decimal"/>
      <w:lvlText w:val=""/>
      <w:lvlJc w:val="left"/>
    </w:lvl>
    <w:lvl w:ilvl="5" w:tplc="E48EB518">
      <w:numFmt w:val="decimal"/>
      <w:lvlText w:val=""/>
      <w:lvlJc w:val="left"/>
    </w:lvl>
    <w:lvl w:ilvl="6" w:tplc="F516F7BE">
      <w:numFmt w:val="decimal"/>
      <w:lvlText w:val=""/>
      <w:lvlJc w:val="left"/>
    </w:lvl>
    <w:lvl w:ilvl="7" w:tplc="FAEA8418">
      <w:numFmt w:val="decimal"/>
      <w:lvlText w:val=""/>
      <w:lvlJc w:val="left"/>
    </w:lvl>
    <w:lvl w:ilvl="8" w:tplc="2940014C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5E486D44"/>
    <w:lvl w:ilvl="0" w:tplc="5FE44432">
      <w:start w:val="1"/>
      <w:numFmt w:val="bullet"/>
      <w:lvlText w:val="-"/>
      <w:lvlJc w:val="left"/>
    </w:lvl>
    <w:lvl w:ilvl="1" w:tplc="AFACFC4C">
      <w:numFmt w:val="decimal"/>
      <w:lvlText w:val=""/>
      <w:lvlJc w:val="left"/>
    </w:lvl>
    <w:lvl w:ilvl="2" w:tplc="B156BC6A">
      <w:numFmt w:val="decimal"/>
      <w:lvlText w:val=""/>
      <w:lvlJc w:val="left"/>
    </w:lvl>
    <w:lvl w:ilvl="3" w:tplc="E626BB96">
      <w:numFmt w:val="decimal"/>
      <w:lvlText w:val=""/>
      <w:lvlJc w:val="left"/>
    </w:lvl>
    <w:lvl w:ilvl="4" w:tplc="0E38C180">
      <w:numFmt w:val="decimal"/>
      <w:lvlText w:val=""/>
      <w:lvlJc w:val="left"/>
    </w:lvl>
    <w:lvl w:ilvl="5" w:tplc="C5865774">
      <w:numFmt w:val="decimal"/>
      <w:lvlText w:val=""/>
      <w:lvlJc w:val="left"/>
    </w:lvl>
    <w:lvl w:ilvl="6" w:tplc="5BB4A3E4">
      <w:numFmt w:val="decimal"/>
      <w:lvlText w:val=""/>
      <w:lvlJc w:val="left"/>
    </w:lvl>
    <w:lvl w:ilvl="7" w:tplc="C9F2FF14">
      <w:numFmt w:val="decimal"/>
      <w:lvlText w:val=""/>
      <w:lvlJc w:val="left"/>
    </w:lvl>
    <w:lvl w:ilvl="8" w:tplc="6AE403A6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77905D0E"/>
    <w:lvl w:ilvl="0" w:tplc="600AF800">
      <w:start w:val="1"/>
      <w:numFmt w:val="bullet"/>
      <w:lvlText w:val="-"/>
      <w:lvlJc w:val="left"/>
    </w:lvl>
    <w:lvl w:ilvl="1" w:tplc="C4E077E4">
      <w:numFmt w:val="decimal"/>
      <w:lvlText w:val=""/>
      <w:lvlJc w:val="left"/>
    </w:lvl>
    <w:lvl w:ilvl="2" w:tplc="05F86AE2">
      <w:numFmt w:val="decimal"/>
      <w:lvlText w:val=""/>
      <w:lvlJc w:val="left"/>
    </w:lvl>
    <w:lvl w:ilvl="3" w:tplc="E3586D24">
      <w:numFmt w:val="decimal"/>
      <w:lvlText w:val=""/>
      <w:lvlJc w:val="left"/>
    </w:lvl>
    <w:lvl w:ilvl="4" w:tplc="9C6EC2D4">
      <w:numFmt w:val="decimal"/>
      <w:lvlText w:val=""/>
      <w:lvlJc w:val="left"/>
    </w:lvl>
    <w:lvl w:ilvl="5" w:tplc="F4CE2A4E">
      <w:numFmt w:val="decimal"/>
      <w:lvlText w:val=""/>
      <w:lvlJc w:val="left"/>
    </w:lvl>
    <w:lvl w:ilvl="6" w:tplc="8048D428">
      <w:numFmt w:val="decimal"/>
      <w:lvlText w:val=""/>
      <w:lvlJc w:val="left"/>
    </w:lvl>
    <w:lvl w:ilvl="7" w:tplc="8FA2D4FC">
      <w:numFmt w:val="decimal"/>
      <w:lvlText w:val=""/>
      <w:lvlJc w:val="left"/>
    </w:lvl>
    <w:lvl w:ilvl="8" w:tplc="432C4020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E506C322"/>
    <w:lvl w:ilvl="0" w:tplc="9DAA23DE">
      <w:start w:val="3"/>
      <w:numFmt w:val="decimal"/>
      <w:lvlText w:val="%1."/>
      <w:lvlJc w:val="left"/>
    </w:lvl>
    <w:lvl w:ilvl="1" w:tplc="49F81D98">
      <w:numFmt w:val="decimal"/>
      <w:lvlText w:val=""/>
      <w:lvlJc w:val="left"/>
    </w:lvl>
    <w:lvl w:ilvl="2" w:tplc="AD564A90">
      <w:numFmt w:val="decimal"/>
      <w:lvlText w:val=""/>
      <w:lvlJc w:val="left"/>
    </w:lvl>
    <w:lvl w:ilvl="3" w:tplc="D35CED4C">
      <w:numFmt w:val="decimal"/>
      <w:lvlText w:val=""/>
      <w:lvlJc w:val="left"/>
    </w:lvl>
    <w:lvl w:ilvl="4" w:tplc="0D8C1C0C">
      <w:numFmt w:val="decimal"/>
      <w:lvlText w:val=""/>
      <w:lvlJc w:val="left"/>
    </w:lvl>
    <w:lvl w:ilvl="5" w:tplc="48741A2A">
      <w:numFmt w:val="decimal"/>
      <w:lvlText w:val=""/>
      <w:lvlJc w:val="left"/>
    </w:lvl>
    <w:lvl w:ilvl="6" w:tplc="0C927A04">
      <w:numFmt w:val="decimal"/>
      <w:lvlText w:val=""/>
      <w:lvlJc w:val="left"/>
    </w:lvl>
    <w:lvl w:ilvl="7" w:tplc="4B7660E6">
      <w:numFmt w:val="decimal"/>
      <w:lvlText w:val=""/>
      <w:lvlJc w:val="left"/>
    </w:lvl>
    <w:lvl w:ilvl="8" w:tplc="BDDAE982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B0EAA036"/>
    <w:lvl w:ilvl="0" w:tplc="DD98A89A">
      <w:start w:val="1"/>
      <w:numFmt w:val="bullet"/>
      <w:lvlText w:val="в"/>
      <w:lvlJc w:val="left"/>
    </w:lvl>
    <w:lvl w:ilvl="1" w:tplc="8D6CEB88">
      <w:numFmt w:val="decimal"/>
      <w:lvlText w:val=""/>
      <w:lvlJc w:val="left"/>
    </w:lvl>
    <w:lvl w:ilvl="2" w:tplc="6E52D476">
      <w:numFmt w:val="decimal"/>
      <w:lvlText w:val=""/>
      <w:lvlJc w:val="left"/>
    </w:lvl>
    <w:lvl w:ilvl="3" w:tplc="655C0814">
      <w:numFmt w:val="decimal"/>
      <w:lvlText w:val=""/>
      <w:lvlJc w:val="left"/>
    </w:lvl>
    <w:lvl w:ilvl="4" w:tplc="417CA71E">
      <w:numFmt w:val="decimal"/>
      <w:lvlText w:val=""/>
      <w:lvlJc w:val="left"/>
    </w:lvl>
    <w:lvl w:ilvl="5" w:tplc="9CFCDCC8">
      <w:numFmt w:val="decimal"/>
      <w:lvlText w:val=""/>
      <w:lvlJc w:val="left"/>
    </w:lvl>
    <w:lvl w:ilvl="6" w:tplc="5E204DF6">
      <w:numFmt w:val="decimal"/>
      <w:lvlText w:val=""/>
      <w:lvlJc w:val="left"/>
    </w:lvl>
    <w:lvl w:ilvl="7" w:tplc="4F387AB8">
      <w:numFmt w:val="decimal"/>
      <w:lvlText w:val=""/>
      <w:lvlJc w:val="left"/>
    </w:lvl>
    <w:lvl w:ilvl="8" w:tplc="597ED198">
      <w:numFmt w:val="decimal"/>
      <w:lvlText w:val=""/>
      <w:lvlJc w:val="left"/>
    </w:lvl>
  </w:abstractNum>
  <w:abstractNum w:abstractNumId="33" w15:restartNumberingAfterBreak="0">
    <w:nsid w:val="103E4619"/>
    <w:multiLevelType w:val="hybridMultilevel"/>
    <w:tmpl w:val="8CE80B4E"/>
    <w:lvl w:ilvl="0" w:tplc="0D12B2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443AB4"/>
    <w:multiLevelType w:val="hybridMultilevel"/>
    <w:tmpl w:val="411E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4B63A7B"/>
    <w:multiLevelType w:val="hybridMultilevel"/>
    <w:tmpl w:val="436853FE"/>
    <w:lvl w:ilvl="0" w:tplc="932CA5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3879CC"/>
    <w:multiLevelType w:val="hybridMultilevel"/>
    <w:tmpl w:val="EA985394"/>
    <w:lvl w:ilvl="0" w:tplc="47F854E2">
      <w:start w:val="136"/>
      <w:numFmt w:val="decimal"/>
      <w:lvlText w:val="%1"/>
      <w:lvlJc w:val="left"/>
      <w:pPr>
        <w:ind w:left="204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</w:lvl>
    <w:lvl w:ilvl="3" w:tplc="0419000F" w:tentative="1">
      <w:start w:val="1"/>
      <w:numFmt w:val="decimal"/>
      <w:lvlText w:val="%4."/>
      <w:lvlJc w:val="left"/>
      <w:pPr>
        <w:ind w:left="4110" w:hanging="360"/>
      </w:p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</w:lvl>
    <w:lvl w:ilvl="6" w:tplc="0419000F" w:tentative="1">
      <w:start w:val="1"/>
      <w:numFmt w:val="decimal"/>
      <w:lvlText w:val="%7."/>
      <w:lvlJc w:val="left"/>
      <w:pPr>
        <w:ind w:left="6270" w:hanging="360"/>
      </w:p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7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38" w15:restartNumberingAfterBreak="0">
    <w:nsid w:val="3F7D58D0"/>
    <w:multiLevelType w:val="hybridMultilevel"/>
    <w:tmpl w:val="C64CF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2002C"/>
    <w:multiLevelType w:val="multilevel"/>
    <w:tmpl w:val="B06A5ECA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2"/>
      <w:numFmt w:val="decimal"/>
      <w:lvlText w:val="%1.%2"/>
      <w:lvlJc w:val="left"/>
      <w:pPr>
        <w:ind w:left="4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eastAsia="Times New Roman" w:hint="default"/>
        <w:b/>
        <w:sz w:val="24"/>
      </w:r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2"/>
  </w:num>
  <w:num w:numId="5">
    <w:abstractNumId w:val="4"/>
  </w:num>
  <w:num w:numId="6">
    <w:abstractNumId w:val="18"/>
  </w:num>
  <w:num w:numId="7">
    <w:abstractNumId w:val="23"/>
  </w:num>
  <w:num w:numId="8">
    <w:abstractNumId w:val="24"/>
  </w:num>
  <w:num w:numId="9">
    <w:abstractNumId w:val="16"/>
  </w:num>
  <w:num w:numId="10">
    <w:abstractNumId w:val="11"/>
  </w:num>
  <w:num w:numId="11">
    <w:abstractNumId w:val="28"/>
  </w:num>
  <w:num w:numId="12">
    <w:abstractNumId w:val="21"/>
  </w:num>
  <w:num w:numId="13">
    <w:abstractNumId w:val="30"/>
  </w:num>
  <w:num w:numId="14">
    <w:abstractNumId w:val="29"/>
  </w:num>
  <w:num w:numId="15">
    <w:abstractNumId w:val="17"/>
  </w:num>
  <w:num w:numId="16">
    <w:abstractNumId w:val="5"/>
  </w:num>
  <w:num w:numId="17">
    <w:abstractNumId w:val="15"/>
  </w:num>
  <w:num w:numId="18">
    <w:abstractNumId w:val="8"/>
  </w:num>
  <w:num w:numId="19">
    <w:abstractNumId w:val="27"/>
  </w:num>
  <w:num w:numId="20">
    <w:abstractNumId w:val="7"/>
  </w:num>
  <w:num w:numId="21">
    <w:abstractNumId w:val="22"/>
  </w:num>
  <w:num w:numId="22">
    <w:abstractNumId w:val="26"/>
  </w:num>
  <w:num w:numId="23">
    <w:abstractNumId w:val="31"/>
  </w:num>
  <w:num w:numId="24">
    <w:abstractNumId w:val="32"/>
  </w:num>
  <w:num w:numId="25">
    <w:abstractNumId w:val="19"/>
  </w:num>
  <w:num w:numId="26">
    <w:abstractNumId w:val="13"/>
  </w:num>
  <w:num w:numId="27">
    <w:abstractNumId w:val="9"/>
  </w:num>
  <w:num w:numId="28">
    <w:abstractNumId w:val="10"/>
  </w:num>
  <w:num w:numId="29">
    <w:abstractNumId w:val="25"/>
  </w:num>
  <w:num w:numId="30">
    <w:abstractNumId w:val="3"/>
  </w:num>
  <w:num w:numId="31">
    <w:abstractNumId w:val="2"/>
  </w:num>
  <w:num w:numId="32">
    <w:abstractNumId w:val="38"/>
  </w:num>
  <w:num w:numId="33">
    <w:abstractNumId w:val="0"/>
  </w:num>
  <w:num w:numId="34">
    <w:abstractNumId w:val="1"/>
  </w:num>
  <w:num w:numId="35">
    <w:abstractNumId w:val="36"/>
  </w:num>
  <w:num w:numId="36">
    <w:abstractNumId w:val="35"/>
  </w:num>
  <w:num w:numId="37">
    <w:abstractNumId w:val="40"/>
  </w:num>
  <w:num w:numId="38">
    <w:abstractNumId w:val="33"/>
  </w:num>
  <w:num w:numId="39">
    <w:abstractNumId w:val="34"/>
  </w:num>
  <w:num w:numId="40">
    <w:abstractNumId w:val="3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2F8"/>
    <w:rsid w:val="00037D27"/>
    <w:rsid w:val="000445B1"/>
    <w:rsid w:val="00045EF2"/>
    <w:rsid w:val="00050318"/>
    <w:rsid w:val="0005126B"/>
    <w:rsid w:val="0006371A"/>
    <w:rsid w:val="00066A98"/>
    <w:rsid w:val="00084FF8"/>
    <w:rsid w:val="00097B78"/>
    <w:rsid w:val="000D0995"/>
    <w:rsid w:val="000D2227"/>
    <w:rsid w:val="00111C74"/>
    <w:rsid w:val="001360AE"/>
    <w:rsid w:val="001D51EC"/>
    <w:rsid w:val="001E0701"/>
    <w:rsid w:val="001E3191"/>
    <w:rsid w:val="001F444B"/>
    <w:rsid w:val="001F54AE"/>
    <w:rsid w:val="00200B98"/>
    <w:rsid w:val="002034AE"/>
    <w:rsid w:val="00205EDE"/>
    <w:rsid w:val="00210159"/>
    <w:rsid w:val="00210168"/>
    <w:rsid w:val="002157B7"/>
    <w:rsid w:val="002460A1"/>
    <w:rsid w:val="002639A5"/>
    <w:rsid w:val="00291684"/>
    <w:rsid w:val="002F0CEF"/>
    <w:rsid w:val="0030053D"/>
    <w:rsid w:val="0030098F"/>
    <w:rsid w:val="00302A3C"/>
    <w:rsid w:val="00305186"/>
    <w:rsid w:val="003254F3"/>
    <w:rsid w:val="00341E47"/>
    <w:rsid w:val="0035194D"/>
    <w:rsid w:val="003540BC"/>
    <w:rsid w:val="0037178D"/>
    <w:rsid w:val="003C057C"/>
    <w:rsid w:val="003D3AB6"/>
    <w:rsid w:val="003E3F5A"/>
    <w:rsid w:val="00415ECC"/>
    <w:rsid w:val="004305B8"/>
    <w:rsid w:val="0044790A"/>
    <w:rsid w:val="004532D9"/>
    <w:rsid w:val="004608FF"/>
    <w:rsid w:val="0046562D"/>
    <w:rsid w:val="00474FA2"/>
    <w:rsid w:val="004C0888"/>
    <w:rsid w:val="004D3A4E"/>
    <w:rsid w:val="00511EAB"/>
    <w:rsid w:val="00516A2D"/>
    <w:rsid w:val="005277E1"/>
    <w:rsid w:val="005301A1"/>
    <w:rsid w:val="005302A6"/>
    <w:rsid w:val="00551AE9"/>
    <w:rsid w:val="00557808"/>
    <w:rsid w:val="005B2411"/>
    <w:rsid w:val="005B7151"/>
    <w:rsid w:val="005D1B78"/>
    <w:rsid w:val="005F1591"/>
    <w:rsid w:val="00640842"/>
    <w:rsid w:val="00655D17"/>
    <w:rsid w:val="0066027C"/>
    <w:rsid w:val="00694237"/>
    <w:rsid w:val="006A1FF0"/>
    <w:rsid w:val="006D75F4"/>
    <w:rsid w:val="007206FE"/>
    <w:rsid w:val="00735BE8"/>
    <w:rsid w:val="00766A62"/>
    <w:rsid w:val="00770C5D"/>
    <w:rsid w:val="00776177"/>
    <w:rsid w:val="007A664B"/>
    <w:rsid w:val="007C014A"/>
    <w:rsid w:val="008521CE"/>
    <w:rsid w:val="00852E8A"/>
    <w:rsid w:val="0086267E"/>
    <w:rsid w:val="008C4FFD"/>
    <w:rsid w:val="008D053B"/>
    <w:rsid w:val="008E18DC"/>
    <w:rsid w:val="008F72F8"/>
    <w:rsid w:val="009106FF"/>
    <w:rsid w:val="009203EE"/>
    <w:rsid w:val="009A4926"/>
    <w:rsid w:val="009C28DB"/>
    <w:rsid w:val="009C2B21"/>
    <w:rsid w:val="009C45D1"/>
    <w:rsid w:val="009E6952"/>
    <w:rsid w:val="00A10D7B"/>
    <w:rsid w:val="00A37211"/>
    <w:rsid w:val="00A84B1F"/>
    <w:rsid w:val="00AA078D"/>
    <w:rsid w:val="00AA21F3"/>
    <w:rsid w:val="00AB2799"/>
    <w:rsid w:val="00B03EA9"/>
    <w:rsid w:val="00B17132"/>
    <w:rsid w:val="00B2078F"/>
    <w:rsid w:val="00B220A1"/>
    <w:rsid w:val="00B71D38"/>
    <w:rsid w:val="00B72B2A"/>
    <w:rsid w:val="00BA7D9B"/>
    <w:rsid w:val="00BB77E2"/>
    <w:rsid w:val="00BC7083"/>
    <w:rsid w:val="00BD102D"/>
    <w:rsid w:val="00BE3C0D"/>
    <w:rsid w:val="00C15BE1"/>
    <w:rsid w:val="00C62EBD"/>
    <w:rsid w:val="00C8280E"/>
    <w:rsid w:val="00CA2283"/>
    <w:rsid w:val="00D00C24"/>
    <w:rsid w:val="00D16887"/>
    <w:rsid w:val="00D2663B"/>
    <w:rsid w:val="00D330ED"/>
    <w:rsid w:val="00D35824"/>
    <w:rsid w:val="00D3707D"/>
    <w:rsid w:val="00D40337"/>
    <w:rsid w:val="00D4702D"/>
    <w:rsid w:val="00D83961"/>
    <w:rsid w:val="00DA409D"/>
    <w:rsid w:val="00DE3D12"/>
    <w:rsid w:val="00E005EC"/>
    <w:rsid w:val="00E00FFD"/>
    <w:rsid w:val="00E124AC"/>
    <w:rsid w:val="00E13C16"/>
    <w:rsid w:val="00E2314B"/>
    <w:rsid w:val="00E66E17"/>
    <w:rsid w:val="00EB4D78"/>
    <w:rsid w:val="00ED4EB0"/>
    <w:rsid w:val="00EE5EDC"/>
    <w:rsid w:val="00F34873"/>
    <w:rsid w:val="00F60C36"/>
    <w:rsid w:val="00F92B9C"/>
    <w:rsid w:val="00FC5A15"/>
    <w:rsid w:val="00FD5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344A"/>
  <w15:docId w15:val="{04FA5E4E-D7CD-4845-B70F-E68C5547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86267E"/>
    <w:pPr>
      <w:ind w:left="720"/>
      <w:contextualSpacing/>
    </w:pPr>
  </w:style>
  <w:style w:type="paragraph" w:customStyle="1" w:styleId="1">
    <w:name w:val="Обычный (веб)1"/>
    <w:basedOn w:val="a"/>
    <w:rsid w:val="00A10D7B"/>
    <w:pPr>
      <w:suppressAutoHyphens/>
      <w:spacing w:after="200" w:line="276" w:lineRule="auto"/>
    </w:pPr>
    <w:rPr>
      <w:rFonts w:ascii="Calibri" w:eastAsia="Times New Roman" w:hAnsi="Calibri"/>
      <w:lang w:eastAsia="ar-SA"/>
    </w:rPr>
  </w:style>
  <w:style w:type="paragraph" w:customStyle="1" w:styleId="jsaltername">
    <w:name w:val="js_alter_name"/>
    <w:basedOn w:val="a"/>
    <w:rsid w:val="00A10D7B"/>
    <w:pPr>
      <w:suppressAutoHyphens/>
      <w:spacing w:after="200" w:line="276" w:lineRule="auto"/>
    </w:pPr>
    <w:rPr>
      <w:rFonts w:ascii="Calibri" w:eastAsia="Times New Roman" w:hAnsi="Calibri"/>
      <w:lang w:eastAsia="ar-SA"/>
    </w:rPr>
  </w:style>
  <w:style w:type="paragraph" w:styleId="a6">
    <w:name w:val="Normal (Web)"/>
    <w:basedOn w:val="a"/>
    <w:uiPriority w:val="99"/>
    <w:unhideWhenUsed/>
    <w:rsid w:val="00A10D7B"/>
    <w:pPr>
      <w:spacing w:before="100" w:beforeAutospacing="1" w:after="119"/>
    </w:pPr>
    <w:rPr>
      <w:rFonts w:eastAsia="Times New Roman"/>
      <w:sz w:val="24"/>
      <w:szCs w:val="24"/>
    </w:rPr>
  </w:style>
  <w:style w:type="paragraph" w:customStyle="1" w:styleId="a7">
    <w:name w:val="Содержимое таблицы"/>
    <w:basedOn w:val="a"/>
    <w:rsid w:val="00BA7D9B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10">
    <w:name w:val="Основной шрифт абзаца1"/>
    <w:rsid w:val="00D4702D"/>
  </w:style>
  <w:style w:type="paragraph" w:customStyle="1" w:styleId="Standard">
    <w:name w:val="Standard"/>
    <w:rsid w:val="00D4702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318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7C014A"/>
  </w:style>
  <w:style w:type="character" w:customStyle="1" w:styleId="aa">
    <w:name w:val="Нет"/>
    <w:rsid w:val="007C014A"/>
  </w:style>
  <w:style w:type="table" w:customStyle="1" w:styleId="11">
    <w:name w:val="Сетка таблицы1"/>
    <w:basedOn w:val="a1"/>
    <w:uiPriority w:val="59"/>
    <w:rsid w:val="009E695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semiHidden/>
    <w:unhideWhenUsed/>
    <w:qFormat/>
    <w:rsid w:val="008521CE"/>
    <w:pPr>
      <w:widowControl w:val="0"/>
      <w:autoSpaceDE w:val="0"/>
      <w:autoSpaceDN w:val="0"/>
      <w:ind w:left="223"/>
    </w:pPr>
    <w:rPr>
      <w:rFonts w:eastAsia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semiHidden/>
    <w:rsid w:val="008521CE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2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D4488-4C09-4D15-ACA4-4EA8A2F2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2851</TotalTime>
  <Pages>13</Pages>
  <Words>3684</Words>
  <Characters>21000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79</cp:revision>
  <cp:lastPrinted>2025-06-16T20:43:00Z</cp:lastPrinted>
  <dcterms:created xsi:type="dcterms:W3CDTF">2017-11-08T07:44:00Z</dcterms:created>
  <dcterms:modified xsi:type="dcterms:W3CDTF">2025-09-18T11:42:00Z</dcterms:modified>
</cp:coreProperties>
</file>